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0978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46E2D8B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11D5E505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55BFBB25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77B5B79" w14:textId="6F293E3C" w:rsidR="00651C2C" w:rsidRPr="00137BCB" w:rsidRDefault="00692C52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>
        <w:rPr>
          <w:sz w:val="24"/>
        </w:rPr>
        <w:t>НАЦИОНАЛЬНЫЙ</w:t>
      </w:r>
      <w:r w:rsidRPr="00137BCB">
        <w:rPr>
          <w:sz w:val="24"/>
        </w:rPr>
        <w:t xml:space="preserve"> СТАНДАРТ РЕСПУБЛИКИ КАЗАХСТАН</w:t>
      </w:r>
    </w:p>
    <w:p w14:paraId="1271136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170296E9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59643479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743DD8E6" w14:textId="3F832A26" w:rsidR="00651C2C" w:rsidRDefault="00651C2C" w:rsidP="00264E03">
      <w:pPr>
        <w:ind w:firstLine="567"/>
        <w:rPr>
          <w:b/>
          <w:bCs/>
          <w:sz w:val="24"/>
        </w:rPr>
      </w:pPr>
    </w:p>
    <w:p w14:paraId="25F4C5EE" w14:textId="77777777" w:rsidR="000E1FAA" w:rsidRDefault="000E1FAA" w:rsidP="00264E03">
      <w:pPr>
        <w:ind w:firstLine="567"/>
        <w:rPr>
          <w:b/>
          <w:bCs/>
          <w:sz w:val="24"/>
        </w:rPr>
      </w:pPr>
    </w:p>
    <w:p w14:paraId="03B6F2AF" w14:textId="77777777" w:rsidR="00FF4C92" w:rsidRPr="00D24AF9" w:rsidRDefault="00FF4C92" w:rsidP="00A37300">
      <w:pPr>
        <w:rPr>
          <w:b/>
          <w:bCs/>
          <w:sz w:val="24"/>
        </w:rPr>
      </w:pPr>
    </w:p>
    <w:p w14:paraId="1C88D242" w14:textId="77777777" w:rsidR="00651C2C" w:rsidRDefault="00651C2C" w:rsidP="00264E03">
      <w:pPr>
        <w:ind w:firstLine="567"/>
        <w:rPr>
          <w:sz w:val="24"/>
        </w:rPr>
      </w:pPr>
    </w:p>
    <w:p w14:paraId="47F6E7AC" w14:textId="77777777" w:rsidR="00D74FC9" w:rsidRPr="00137BCB" w:rsidRDefault="00D74FC9" w:rsidP="00264E03">
      <w:pPr>
        <w:ind w:firstLine="567"/>
        <w:rPr>
          <w:sz w:val="24"/>
        </w:rPr>
      </w:pPr>
    </w:p>
    <w:p w14:paraId="66228614" w14:textId="77777777" w:rsidR="00651C2C" w:rsidRPr="00752ECE" w:rsidRDefault="00651C2C" w:rsidP="00264E03">
      <w:pPr>
        <w:ind w:firstLine="567"/>
        <w:rPr>
          <w:sz w:val="24"/>
        </w:rPr>
      </w:pPr>
    </w:p>
    <w:p w14:paraId="727C43B1" w14:textId="4922C1C4" w:rsidR="005C3697" w:rsidRPr="00464303" w:rsidRDefault="000E1FAA" w:rsidP="005C3697">
      <w:pPr>
        <w:jc w:val="center"/>
        <w:rPr>
          <w:b/>
          <w:bCs/>
          <w:sz w:val="24"/>
          <w:highlight w:val="yellow"/>
        </w:rPr>
      </w:pPr>
      <w:r w:rsidRPr="000E1FAA">
        <w:rPr>
          <w:b/>
          <w:bCs/>
          <w:sz w:val="24"/>
        </w:rPr>
        <w:t xml:space="preserve">ПРЕДВАРИТЕЛЬНО </w:t>
      </w:r>
      <w:r w:rsidR="00162A7A">
        <w:rPr>
          <w:b/>
          <w:bCs/>
          <w:sz w:val="24"/>
        </w:rPr>
        <w:t>НА</w:t>
      </w:r>
      <w:r w:rsidRPr="000E1FAA">
        <w:rPr>
          <w:b/>
          <w:bCs/>
          <w:sz w:val="24"/>
        </w:rPr>
        <w:t>ПОЛНЕННЫЕ ШПРИЦЫ</w:t>
      </w:r>
    </w:p>
    <w:p w14:paraId="747B8EC7" w14:textId="77777777" w:rsidR="005C3697" w:rsidRPr="00464303" w:rsidRDefault="005C3697" w:rsidP="005C3697">
      <w:pPr>
        <w:jc w:val="center"/>
        <w:rPr>
          <w:b/>
          <w:bCs/>
          <w:sz w:val="24"/>
          <w:highlight w:val="yellow"/>
        </w:rPr>
      </w:pPr>
    </w:p>
    <w:p w14:paraId="43215923" w14:textId="31A9688A" w:rsidR="005C3697" w:rsidRPr="00A873E5" w:rsidRDefault="005C3697" w:rsidP="005C3697">
      <w:pPr>
        <w:jc w:val="center"/>
        <w:rPr>
          <w:b/>
          <w:bCs/>
          <w:sz w:val="24"/>
          <w:highlight w:val="yellow"/>
        </w:rPr>
      </w:pPr>
      <w:r w:rsidRPr="007503F1">
        <w:rPr>
          <w:b/>
          <w:bCs/>
          <w:sz w:val="24"/>
        </w:rPr>
        <w:t>Часть</w:t>
      </w:r>
      <w:r w:rsidRPr="00A873E5">
        <w:rPr>
          <w:b/>
          <w:bCs/>
          <w:sz w:val="24"/>
        </w:rPr>
        <w:t xml:space="preserve"> </w:t>
      </w:r>
      <w:r w:rsidR="00692C52">
        <w:rPr>
          <w:b/>
          <w:bCs/>
          <w:sz w:val="24"/>
        </w:rPr>
        <w:t>3</w:t>
      </w:r>
      <w:r w:rsidRPr="00A873E5">
        <w:rPr>
          <w:b/>
          <w:bCs/>
          <w:sz w:val="24"/>
          <w:highlight w:val="yellow"/>
        </w:rPr>
        <w:t xml:space="preserve"> </w:t>
      </w:r>
    </w:p>
    <w:p w14:paraId="71655C78" w14:textId="77777777" w:rsidR="005C3697" w:rsidRPr="00A873E5" w:rsidRDefault="005C3697" w:rsidP="005C3697">
      <w:pPr>
        <w:jc w:val="center"/>
        <w:rPr>
          <w:b/>
          <w:bCs/>
          <w:sz w:val="24"/>
          <w:highlight w:val="yellow"/>
        </w:rPr>
      </w:pPr>
    </w:p>
    <w:p w14:paraId="44C3CAC8" w14:textId="264746C8" w:rsidR="003138B4" w:rsidRDefault="003138B4" w:rsidP="00162A7A">
      <w:pPr>
        <w:jc w:val="center"/>
        <w:rPr>
          <w:b/>
          <w:bCs/>
          <w:sz w:val="24"/>
        </w:rPr>
      </w:pPr>
      <w:r w:rsidRPr="003138B4">
        <w:rPr>
          <w:b/>
          <w:bCs/>
          <w:sz w:val="24"/>
        </w:rPr>
        <w:t>Уплотнения для стоматологических картриджей с местной анестезией</w:t>
      </w:r>
    </w:p>
    <w:p w14:paraId="3F4A994C" w14:textId="77777777" w:rsidR="00162A7A" w:rsidRPr="00162A7A" w:rsidRDefault="00162A7A" w:rsidP="00162A7A">
      <w:pPr>
        <w:jc w:val="center"/>
        <w:rPr>
          <w:b/>
          <w:bCs/>
          <w:sz w:val="24"/>
        </w:rPr>
      </w:pPr>
    </w:p>
    <w:p w14:paraId="64BFB333" w14:textId="15F30F20" w:rsidR="00FB7703" w:rsidRPr="007503F1" w:rsidRDefault="00162A7A" w:rsidP="005224CA">
      <w:pPr>
        <w:jc w:val="center"/>
        <w:rPr>
          <w:b/>
          <w:bCs/>
          <w:sz w:val="24"/>
          <w:lang w:val="fr-FR"/>
        </w:rPr>
      </w:pPr>
      <w:r w:rsidRPr="007503F1">
        <w:rPr>
          <w:b/>
          <w:bCs/>
          <w:sz w:val="24"/>
        </w:rPr>
        <w:t>СТ</w:t>
      </w:r>
      <w:r w:rsidRPr="007503F1">
        <w:rPr>
          <w:b/>
          <w:bCs/>
          <w:sz w:val="24"/>
          <w:lang w:val="fr-FR"/>
        </w:rPr>
        <w:t xml:space="preserve"> </w:t>
      </w:r>
      <w:r w:rsidRPr="007503F1">
        <w:rPr>
          <w:b/>
          <w:bCs/>
          <w:sz w:val="24"/>
        </w:rPr>
        <w:t>РК</w:t>
      </w:r>
      <w:r w:rsidRPr="00162A7A">
        <w:rPr>
          <w:b/>
          <w:bCs/>
          <w:sz w:val="24"/>
          <w:lang w:val="en-US"/>
        </w:rPr>
        <w:t xml:space="preserve"> </w:t>
      </w:r>
      <w:r w:rsidRPr="007503F1">
        <w:rPr>
          <w:b/>
          <w:bCs/>
          <w:sz w:val="24"/>
          <w:lang w:val="fr-FR"/>
        </w:rPr>
        <w:t>ISO</w:t>
      </w:r>
      <w:r w:rsidRPr="00162A7A">
        <w:rPr>
          <w:b/>
          <w:bCs/>
          <w:sz w:val="24"/>
          <w:lang w:val="en-US"/>
        </w:rPr>
        <w:t xml:space="preserve"> 11040-</w:t>
      </w:r>
      <w:r w:rsidR="00692C52" w:rsidRPr="00692C52">
        <w:rPr>
          <w:b/>
          <w:bCs/>
          <w:sz w:val="24"/>
          <w:lang w:val="en-US"/>
        </w:rPr>
        <w:t>3</w:t>
      </w:r>
      <w:r w:rsidRPr="00162A7A">
        <w:rPr>
          <w:b/>
          <w:bCs/>
          <w:sz w:val="24"/>
          <w:lang w:val="en-US"/>
        </w:rPr>
        <w:t>–</w:t>
      </w:r>
      <w:r w:rsidR="0063215A" w:rsidRPr="007503F1">
        <w:rPr>
          <w:b/>
          <w:bCs/>
          <w:sz w:val="24"/>
          <w:lang w:val="fr-FR"/>
        </w:rPr>
        <w:t>20</w:t>
      </w:r>
      <w:r w:rsidR="0022196A" w:rsidRPr="007503F1">
        <w:rPr>
          <w:b/>
          <w:bCs/>
          <w:sz w:val="24"/>
          <w:lang w:val="fr-FR"/>
        </w:rPr>
        <w:t>_</w:t>
      </w:r>
      <w:r w:rsidR="00FB7703" w:rsidRPr="007503F1">
        <w:rPr>
          <w:b/>
          <w:bCs/>
          <w:sz w:val="24"/>
          <w:lang w:val="fr-FR"/>
        </w:rPr>
        <w:t>_</w:t>
      </w:r>
    </w:p>
    <w:p w14:paraId="294AA6A3" w14:textId="77777777" w:rsidR="0022196A" w:rsidRPr="00162A7A" w:rsidRDefault="0022196A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2FE77F67" w14:textId="77777777" w:rsidR="00B26933" w:rsidRPr="00162A7A" w:rsidRDefault="00B26933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5F0F5122" w14:textId="77777777" w:rsidR="00523913" w:rsidRPr="00162A7A" w:rsidRDefault="00523913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7B898A45" w14:textId="42EA5849" w:rsidR="00651C2C" w:rsidRPr="007503F1" w:rsidRDefault="007503F1" w:rsidP="00162A7A">
      <w:pPr>
        <w:autoSpaceDE w:val="0"/>
        <w:autoSpaceDN w:val="0"/>
        <w:adjustRightInd w:val="0"/>
        <w:jc w:val="center"/>
        <w:rPr>
          <w:i/>
          <w:sz w:val="24"/>
          <w:lang w:val="en-US"/>
        </w:rPr>
      </w:pPr>
      <w:r w:rsidRPr="007503F1">
        <w:rPr>
          <w:i/>
          <w:sz w:val="24"/>
          <w:lang w:val="en-US"/>
        </w:rPr>
        <w:t xml:space="preserve">(ISO </w:t>
      </w:r>
      <w:r w:rsidR="000E1FAA" w:rsidRPr="000E1FAA">
        <w:rPr>
          <w:i/>
          <w:sz w:val="24"/>
          <w:lang w:val="en-US"/>
        </w:rPr>
        <w:t>11040</w:t>
      </w:r>
      <w:r w:rsidRPr="007503F1">
        <w:rPr>
          <w:i/>
          <w:sz w:val="24"/>
          <w:lang w:val="en-US"/>
        </w:rPr>
        <w:t>-</w:t>
      </w:r>
      <w:r w:rsidR="00692C52" w:rsidRPr="00692C52">
        <w:rPr>
          <w:i/>
          <w:sz w:val="24"/>
          <w:lang w:val="en-US"/>
        </w:rPr>
        <w:t>3</w:t>
      </w:r>
      <w:r w:rsidRPr="007503F1">
        <w:rPr>
          <w:i/>
          <w:sz w:val="24"/>
          <w:lang w:val="en-US"/>
        </w:rPr>
        <w:t>:20</w:t>
      </w:r>
      <w:r w:rsidR="000E1FAA" w:rsidRPr="000E1FAA">
        <w:rPr>
          <w:i/>
          <w:sz w:val="24"/>
          <w:lang w:val="en-US"/>
        </w:rPr>
        <w:t>1</w:t>
      </w:r>
      <w:r w:rsidR="00692C52" w:rsidRPr="00692C52">
        <w:rPr>
          <w:i/>
          <w:sz w:val="24"/>
          <w:lang w:val="en-US"/>
        </w:rPr>
        <w:t>2</w:t>
      </w:r>
      <w:r w:rsidR="00187137" w:rsidRPr="00187137">
        <w:rPr>
          <w:i/>
          <w:sz w:val="24"/>
          <w:lang w:val="en-US"/>
        </w:rPr>
        <w:t xml:space="preserve"> </w:t>
      </w:r>
      <w:r w:rsidR="000E1FAA" w:rsidRPr="000E1FAA">
        <w:rPr>
          <w:i/>
          <w:sz w:val="24"/>
          <w:lang w:val="en-US"/>
        </w:rPr>
        <w:t xml:space="preserve">Prefilled syringes – </w:t>
      </w:r>
      <w:r w:rsidRPr="007503F1">
        <w:rPr>
          <w:i/>
          <w:sz w:val="24"/>
          <w:lang w:val="en-US"/>
        </w:rPr>
        <w:t xml:space="preserve">Part </w:t>
      </w:r>
      <w:r w:rsidR="00692C52" w:rsidRPr="003138B4">
        <w:rPr>
          <w:i/>
          <w:sz w:val="24"/>
          <w:lang w:val="en-US"/>
        </w:rPr>
        <w:t>3</w:t>
      </w:r>
      <w:r w:rsidRPr="007503F1">
        <w:rPr>
          <w:i/>
          <w:sz w:val="24"/>
          <w:lang w:val="en-US"/>
        </w:rPr>
        <w:t xml:space="preserve">: </w:t>
      </w:r>
      <w:r w:rsidR="003138B4" w:rsidRPr="003138B4">
        <w:rPr>
          <w:i/>
          <w:sz w:val="24"/>
          <w:lang w:val="en-US"/>
        </w:rPr>
        <w:t>Seals for dental local anaesthetic cartridges</w:t>
      </w:r>
      <w:r w:rsidRPr="007503F1">
        <w:rPr>
          <w:i/>
          <w:sz w:val="24"/>
          <w:lang w:val="en-US"/>
        </w:rPr>
        <w:t>, IDT)</w:t>
      </w:r>
    </w:p>
    <w:p w14:paraId="668A7F7C" w14:textId="77777777" w:rsidR="00651C2C" w:rsidRPr="008D107B" w:rsidRDefault="00651C2C" w:rsidP="005224CA">
      <w:pPr>
        <w:rPr>
          <w:sz w:val="24"/>
          <w:lang w:val="en-US"/>
        </w:rPr>
      </w:pPr>
    </w:p>
    <w:p w14:paraId="6A49B327" w14:textId="77777777" w:rsidR="00D74FC9" w:rsidRDefault="00D74FC9" w:rsidP="005224CA">
      <w:pPr>
        <w:rPr>
          <w:sz w:val="24"/>
          <w:lang w:val="en-US"/>
        </w:rPr>
      </w:pPr>
    </w:p>
    <w:p w14:paraId="286AC9B8" w14:textId="3A59F1EF" w:rsidR="000150DA" w:rsidRDefault="000150DA" w:rsidP="005224CA">
      <w:pPr>
        <w:rPr>
          <w:sz w:val="24"/>
          <w:lang w:val="en-US"/>
        </w:rPr>
      </w:pPr>
    </w:p>
    <w:p w14:paraId="27A339B0" w14:textId="3BE8E2F0" w:rsidR="000E1FAA" w:rsidRDefault="000E1FAA" w:rsidP="005224CA">
      <w:pPr>
        <w:rPr>
          <w:sz w:val="24"/>
          <w:lang w:val="en-US"/>
        </w:rPr>
      </w:pPr>
    </w:p>
    <w:p w14:paraId="7056EE65" w14:textId="52049765" w:rsidR="000E1FAA" w:rsidRDefault="000E1FAA" w:rsidP="005224CA">
      <w:pPr>
        <w:rPr>
          <w:sz w:val="24"/>
          <w:lang w:val="en-US"/>
        </w:rPr>
      </w:pPr>
    </w:p>
    <w:p w14:paraId="1530DD87" w14:textId="0EAF43BC" w:rsidR="000E1FAA" w:rsidRDefault="000E1FAA" w:rsidP="005224CA">
      <w:pPr>
        <w:rPr>
          <w:sz w:val="24"/>
          <w:lang w:val="en-US"/>
        </w:rPr>
      </w:pPr>
    </w:p>
    <w:p w14:paraId="74C645E8" w14:textId="7574C17A" w:rsidR="000E1FAA" w:rsidRDefault="000E1FAA" w:rsidP="005224CA">
      <w:pPr>
        <w:rPr>
          <w:sz w:val="24"/>
          <w:lang w:val="en-US"/>
        </w:rPr>
      </w:pPr>
    </w:p>
    <w:p w14:paraId="1B2F4A40" w14:textId="00404681" w:rsidR="000E1FAA" w:rsidRDefault="000E1FAA" w:rsidP="005224CA">
      <w:pPr>
        <w:rPr>
          <w:sz w:val="24"/>
          <w:lang w:val="en-US"/>
        </w:rPr>
      </w:pPr>
    </w:p>
    <w:p w14:paraId="3CDD80C1" w14:textId="18A1474E" w:rsidR="000E1FAA" w:rsidRDefault="000E1FAA" w:rsidP="005224CA">
      <w:pPr>
        <w:rPr>
          <w:sz w:val="24"/>
          <w:lang w:val="en-US"/>
        </w:rPr>
      </w:pPr>
    </w:p>
    <w:p w14:paraId="23C95690" w14:textId="77777777" w:rsidR="00651C2C" w:rsidRPr="00307EED" w:rsidRDefault="00651C2C" w:rsidP="005224CA">
      <w:pPr>
        <w:rPr>
          <w:sz w:val="24"/>
          <w:lang w:val="fr-FR"/>
        </w:rPr>
      </w:pPr>
    </w:p>
    <w:p w14:paraId="7E0A870F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74EC45DA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2740C2B2" w14:textId="77777777" w:rsidR="001A7C68" w:rsidRDefault="001A7C68" w:rsidP="005224CA">
      <w:pPr>
        <w:rPr>
          <w:sz w:val="24"/>
        </w:rPr>
      </w:pPr>
    </w:p>
    <w:p w14:paraId="7A79DBEF" w14:textId="77777777" w:rsidR="00D20AAF" w:rsidRDefault="00D20AAF" w:rsidP="005224CA">
      <w:pPr>
        <w:rPr>
          <w:sz w:val="24"/>
        </w:rPr>
      </w:pPr>
    </w:p>
    <w:p w14:paraId="2FF765A6" w14:textId="77777777" w:rsidR="00D24AF9" w:rsidRPr="001F1554" w:rsidRDefault="00D24AF9" w:rsidP="005224CA">
      <w:pPr>
        <w:rPr>
          <w:sz w:val="24"/>
        </w:rPr>
      </w:pPr>
    </w:p>
    <w:p w14:paraId="410354AA" w14:textId="77777777" w:rsidR="0009446B" w:rsidRPr="001F1554" w:rsidRDefault="0009446B" w:rsidP="005224CA">
      <w:pPr>
        <w:rPr>
          <w:sz w:val="24"/>
        </w:rPr>
      </w:pPr>
    </w:p>
    <w:p w14:paraId="37D3E2E9" w14:textId="77777777" w:rsidR="001A7C68" w:rsidRPr="00307EED" w:rsidRDefault="001A7C68" w:rsidP="005224CA">
      <w:pPr>
        <w:rPr>
          <w:sz w:val="24"/>
          <w:lang w:val="fr-FR"/>
        </w:rPr>
      </w:pPr>
    </w:p>
    <w:p w14:paraId="56B4E6B9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75043E7D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3EDE4835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7084EA66" w14:textId="77777777" w:rsidR="00793A47" w:rsidRDefault="00793A47" w:rsidP="005224CA">
      <w:pPr>
        <w:jc w:val="center"/>
        <w:rPr>
          <w:b/>
          <w:bCs/>
          <w:sz w:val="24"/>
        </w:rPr>
      </w:pPr>
    </w:p>
    <w:p w14:paraId="36214065" w14:textId="75720C5C" w:rsidR="00793A47" w:rsidRPr="002D7818" w:rsidRDefault="00464303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34B0278D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EA234A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0558AA46" w14:textId="1CB05B6F" w:rsidR="00793A47" w:rsidRPr="002122C0" w:rsidRDefault="00793A47" w:rsidP="00793A47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 w:rsidRPr="002122C0">
        <w:rPr>
          <w:b/>
          <w:sz w:val="24"/>
        </w:rPr>
        <w:t>ПОДГОТОВЛЕН И ВН</w:t>
      </w:r>
      <w:r w:rsidRPr="00A873E5">
        <w:rPr>
          <w:b/>
          <w:sz w:val="24"/>
        </w:rPr>
        <w:t>ЕСЕН</w:t>
      </w:r>
      <w:r w:rsidRPr="00A873E5">
        <w:rPr>
          <w:sz w:val="24"/>
        </w:rPr>
        <w:t xml:space="preserve"> </w:t>
      </w:r>
      <w:r w:rsidR="00B64EB6" w:rsidRPr="00A873E5">
        <w:rPr>
          <w:sz w:val="24"/>
        </w:rPr>
        <w:t xml:space="preserve">Товариществом с ограниченной ответственностью </w:t>
      </w:r>
      <w:r w:rsidR="00A873E5" w:rsidRPr="00A873E5">
        <w:rPr>
          <w:sz w:val="24"/>
        </w:rPr>
        <w:t>«</w:t>
      </w:r>
      <w:r w:rsidR="00A873E5" w:rsidRPr="00A873E5">
        <w:rPr>
          <w:sz w:val="24"/>
          <w:lang w:val="en-US"/>
        </w:rPr>
        <w:t>NavyCo</w:t>
      </w:r>
      <w:r w:rsidR="00A873E5" w:rsidRPr="00A873E5">
        <w:rPr>
          <w:sz w:val="24"/>
        </w:rPr>
        <w:t>»</w:t>
      </w:r>
    </w:p>
    <w:p w14:paraId="3588F17C" w14:textId="77777777"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61A4E269" w14:textId="77777777" w:rsidR="00793A47" w:rsidRPr="00D24AF9" w:rsidRDefault="00793A47" w:rsidP="00793A47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от _________ № ________</w:t>
      </w:r>
      <w:bookmarkEnd w:id="0"/>
      <w:bookmarkEnd w:id="1"/>
      <w:bookmarkEnd w:id="2"/>
      <w:bookmarkEnd w:id="3"/>
      <w:bookmarkEnd w:id="4"/>
      <w:bookmarkEnd w:id="5"/>
    </w:p>
    <w:p w14:paraId="0D8EB11C" w14:textId="77777777"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362D4648" w14:textId="4DA68FFE" w:rsidR="00853779" w:rsidRPr="00D64CF0" w:rsidRDefault="00FE0BD0" w:rsidP="00D64CF0">
      <w:pPr>
        <w:widowControl w:val="0"/>
        <w:numPr>
          <w:ilvl w:val="0"/>
          <w:numId w:val="1"/>
        </w:numPr>
        <w:tabs>
          <w:tab w:val="clear" w:pos="928"/>
          <w:tab w:val="num" w:pos="568"/>
          <w:tab w:val="left" w:pos="993"/>
        </w:tabs>
        <w:ind w:left="0" w:firstLine="568"/>
        <w:rPr>
          <w:sz w:val="24"/>
        </w:rPr>
      </w:pPr>
      <w:r w:rsidRPr="00D64CF0">
        <w:rPr>
          <w:sz w:val="24"/>
        </w:rPr>
        <w:t>Настоящий стандарт</w:t>
      </w:r>
      <w:r w:rsidR="0022196A" w:rsidRPr="00D64CF0">
        <w:rPr>
          <w:sz w:val="24"/>
        </w:rPr>
        <w:t xml:space="preserve"> </w:t>
      </w:r>
      <w:r w:rsidR="00FA2791" w:rsidRPr="00D64CF0">
        <w:rPr>
          <w:sz w:val="24"/>
        </w:rPr>
        <w:t>идентичен международному стандарту</w:t>
      </w:r>
      <w:r w:rsidR="00FF4C92" w:rsidRPr="00D64CF0">
        <w:rPr>
          <w:sz w:val="24"/>
        </w:rPr>
        <w:t xml:space="preserve"> </w:t>
      </w:r>
      <w:bookmarkStart w:id="6" w:name="OLE_LINK6"/>
      <w:bookmarkStart w:id="7" w:name="OLE_LINK7"/>
      <w:bookmarkStart w:id="8" w:name="_Hlk48056258"/>
      <w:r w:rsidR="003353F0" w:rsidRPr="003353F0">
        <w:rPr>
          <w:i/>
          <w:iCs/>
          <w:sz w:val="24"/>
          <w:lang w:val="en-US"/>
        </w:rPr>
        <w:t>ISO</w:t>
      </w:r>
      <w:r w:rsidR="003353F0" w:rsidRPr="003353F0">
        <w:rPr>
          <w:sz w:val="24"/>
        </w:rPr>
        <w:t xml:space="preserve"> </w:t>
      </w:r>
      <w:r w:rsidR="00DA27ED" w:rsidRPr="00DA27ED">
        <w:rPr>
          <w:i/>
          <w:sz w:val="24"/>
        </w:rPr>
        <w:t>11040-</w:t>
      </w:r>
      <w:r w:rsidR="003138B4">
        <w:rPr>
          <w:i/>
          <w:sz w:val="24"/>
        </w:rPr>
        <w:t>3</w:t>
      </w:r>
      <w:r w:rsidR="00DA27ED" w:rsidRPr="00DA27ED">
        <w:rPr>
          <w:i/>
          <w:sz w:val="24"/>
        </w:rPr>
        <w:t>:201</w:t>
      </w:r>
      <w:r w:rsidR="003138B4">
        <w:rPr>
          <w:i/>
          <w:sz w:val="24"/>
        </w:rPr>
        <w:t>2</w:t>
      </w:r>
      <w:r w:rsidR="00DA27ED" w:rsidRPr="00DA27ED">
        <w:rPr>
          <w:i/>
          <w:sz w:val="24"/>
        </w:rPr>
        <w:t xml:space="preserve"> </w:t>
      </w:r>
      <w:r w:rsidR="00DA27ED" w:rsidRPr="000E1FAA">
        <w:rPr>
          <w:i/>
          <w:sz w:val="24"/>
          <w:lang w:val="en-US"/>
        </w:rPr>
        <w:t>Prefilled</w:t>
      </w:r>
      <w:r w:rsidR="00DA27ED" w:rsidRPr="00DA27ED">
        <w:rPr>
          <w:i/>
          <w:sz w:val="24"/>
        </w:rPr>
        <w:t xml:space="preserve"> </w:t>
      </w:r>
      <w:r w:rsidR="00DA27ED" w:rsidRPr="000E1FAA">
        <w:rPr>
          <w:i/>
          <w:sz w:val="24"/>
          <w:lang w:val="en-US"/>
        </w:rPr>
        <w:t>syringes</w:t>
      </w:r>
      <w:r w:rsidR="00DA27ED" w:rsidRPr="00DA27ED">
        <w:rPr>
          <w:i/>
          <w:sz w:val="24"/>
        </w:rPr>
        <w:t xml:space="preserve"> – </w:t>
      </w:r>
      <w:r w:rsidR="003138B4" w:rsidRPr="007503F1">
        <w:rPr>
          <w:i/>
          <w:sz w:val="24"/>
          <w:lang w:val="en-US"/>
        </w:rPr>
        <w:t>Part</w:t>
      </w:r>
      <w:r w:rsidR="003138B4" w:rsidRPr="003138B4">
        <w:rPr>
          <w:i/>
          <w:sz w:val="24"/>
        </w:rPr>
        <w:t xml:space="preserve"> 3: </w:t>
      </w:r>
      <w:r w:rsidR="003138B4" w:rsidRPr="003138B4">
        <w:rPr>
          <w:i/>
          <w:sz w:val="24"/>
          <w:lang w:val="en-US"/>
        </w:rPr>
        <w:t>Seals</w:t>
      </w:r>
      <w:r w:rsidR="003138B4" w:rsidRPr="003138B4">
        <w:rPr>
          <w:i/>
          <w:sz w:val="24"/>
        </w:rPr>
        <w:t xml:space="preserve"> </w:t>
      </w:r>
      <w:r w:rsidR="003138B4" w:rsidRPr="003138B4">
        <w:rPr>
          <w:i/>
          <w:sz w:val="24"/>
          <w:lang w:val="en-US"/>
        </w:rPr>
        <w:t>for</w:t>
      </w:r>
      <w:r w:rsidR="003138B4" w:rsidRPr="003138B4">
        <w:rPr>
          <w:i/>
          <w:sz w:val="24"/>
        </w:rPr>
        <w:t xml:space="preserve"> </w:t>
      </w:r>
      <w:r w:rsidR="003138B4" w:rsidRPr="003138B4">
        <w:rPr>
          <w:i/>
          <w:sz w:val="24"/>
          <w:lang w:val="en-US"/>
        </w:rPr>
        <w:t>dental</w:t>
      </w:r>
      <w:r w:rsidR="003138B4" w:rsidRPr="003138B4">
        <w:rPr>
          <w:i/>
          <w:sz w:val="24"/>
        </w:rPr>
        <w:t xml:space="preserve"> </w:t>
      </w:r>
      <w:r w:rsidR="003138B4" w:rsidRPr="003138B4">
        <w:rPr>
          <w:i/>
          <w:sz w:val="24"/>
          <w:lang w:val="en-US"/>
        </w:rPr>
        <w:t>local</w:t>
      </w:r>
      <w:r w:rsidR="003138B4" w:rsidRPr="003138B4">
        <w:rPr>
          <w:i/>
          <w:sz w:val="24"/>
        </w:rPr>
        <w:t xml:space="preserve"> </w:t>
      </w:r>
      <w:r w:rsidR="003138B4" w:rsidRPr="003138B4">
        <w:rPr>
          <w:i/>
          <w:sz w:val="24"/>
          <w:lang w:val="en-US"/>
        </w:rPr>
        <w:t>anaesthetic</w:t>
      </w:r>
      <w:r w:rsidR="003138B4" w:rsidRPr="003138B4">
        <w:rPr>
          <w:i/>
          <w:sz w:val="24"/>
        </w:rPr>
        <w:t xml:space="preserve"> </w:t>
      </w:r>
      <w:r w:rsidR="003138B4" w:rsidRPr="003138B4">
        <w:rPr>
          <w:i/>
          <w:sz w:val="24"/>
          <w:lang w:val="en-US"/>
        </w:rPr>
        <w:t>cartridges</w:t>
      </w:r>
      <w:r w:rsidR="003138B4" w:rsidRPr="00DA27ED">
        <w:rPr>
          <w:sz w:val="24"/>
          <w:szCs w:val="20"/>
        </w:rPr>
        <w:t xml:space="preserve"> </w:t>
      </w:r>
      <w:r w:rsidR="00FA2791" w:rsidRPr="00DA27ED">
        <w:rPr>
          <w:sz w:val="24"/>
          <w:szCs w:val="20"/>
        </w:rPr>
        <w:t>(</w:t>
      </w:r>
      <w:bookmarkEnd w:id="6"/>
      <w:bookmarkEnd w:id="7"/>
      <w:r w:rsidR="00DA27ED" w:rsidRPr="00DA27ED">
        <w:rPr>
          <w:sz w:val="24"/>
          <w:szCs w:val="20"/>
        </w:rPr>
        <w:t xml:space="preserve">Предварительно наполненные шприцы. Часть </w:t>
      </w:r>
      <w:r w:rsidR="003138B4">
        <w:rPr>
          <w:sz w:val="24"/>
          <w:szCs w:val="20"/>
        </w:rPr>
        <w:t>3</w:t>
      </w:r>
      <w:r w:rsidR="00DA27ED" w:rsidRPr="00DA27ED">
        <w:rPr>
          <w:sz w:val="24"/>
          <w:szCs w:val="20"/>
        </w:rPr>
        <w:t xml:space="preserve">. </w:t>
      </w:r>
      <w:r w:rsidR="003138B4" w:rsidRPr="003138B4">
        <w:rPr>
          <w:sz w:val="24"/>
          <w:szCs w:val="20"/>
        </w:rPr>
        <w:t>Уплотнения для стоматологических картриджей с местной анестезией</w:t>
      </w:r>
      <w:r w:rsidR="00752ECE" w:rsidRPr="00DA27ED">
        <w:rPr>
          <w:sz w:val="24"/>
          <w:szCs w:val="20"/>
        </w:rPr>
        <w:t>)</w:t>
      </w:r>
      <w:bookmarkEnd w:id="8"/>
    </w:p>
    <w:p w14:paraId="7A4951F5" w14:textId="77777777" w:rsidR="00A873E5" w:rsidRPr="00A873E5" w:rsidRDefault="00A873E5" w:rsidP="00A873E5">
      <w:pPr>
        <w:pStyle w:val="14"/>
        <w:ind w:firstLine="567"/>
        <w:jc w:val="both"/>
      </w:pPr>
      <w:r w:rsidRPr="00A873E5">
        <w:t xml:space="preserve">Международный стандарт разработан Техническим комитетом ISO/TC 76 «Медицинское оборудование и оборудование фармацевтического назначения для переливаний, вливаний и инъекций» </w:t>
      </w:r>
    </w:p>
    <w:p w14:paraId="21A03E91" w14:textId="77777777" w:rsidR="00FA2791" w:rsidRPr="00A873E5" w:rsidRDefault="00FA2791" w:rsidP="00264E03">
      <w:pPr>
        <w:pStyle w:val="14"/>
        <w:ind w:firstLine="567"/>
        <w:jc w:val="both"/>
      </w:pPr>
      <w:r w:rsidRPr="00A873E5">
        <w:t>Перевод с английского языка (en).</w:t>
      </w:r>
    </w:p>
    <w:p w14:paraId="1B8CFDF9" w14:textId="77777777" w:rsidR="00FA2791" w:rsidRPr="00A873E5" w:rsidRDefault="00FA2791" w:rsidP="00264E03">
      <w:pPr>
        <w:pStyle w:val="14"/>
        <w:ind w:firstLine="567"/>
        <w:jc w:val="both"/>
      </w:pPr>
      <w:r w:rsidRPr="00A873E5">
        <w:t xml:space="preserve">Официальный экземпляр международного стандарта, </w:t>
      </w:r>
      <w:r w:rsidR="00F23D8F" w:rsidRPr="00A873E5">
        <w:t xml:space="preserve">на основе которого подготовлен </w:t>
      </w:r>
      <w:r w:rsidR="00F23D8F" w:rsidRPr="00A873E5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0AF7F3E8" w14:textId="77777777" w:rsidR="00D24AF9" w:rsidRPr="00A873E5" w:rsidRDefault="00D24AF9" w:rsidP="00D24AF9">
      <w:pPr>
        <w:pStyle w:val="14"/>
        <w:ind w:firstLine="567"/>
        <w:jc w:val="both"/>
      </w:pPr>
      <w:r w:rsidRPr="00A873E5">
        <w:t>Официальной версией является текст на государственном и русском языке</w:t>
      </w:r>
    </w:p>
    <w:p w14:paraId="6554B278" w14:textId="13730E87" w:rsidR="001D7CBB" w:rsidRDefault="001D7CBB" w:rsidP="001D7CBB">
      <w:pPr>
        <w:pStyle w:val="21"/>
        <w:ind w:firstLine="567"/>
        <w:jc w:val="both"/>
        <w:rPr>
          <w:szCs w:val="24"/>
        </w:rPr>
      </w:pPr>
      <w:r w:rsidRPr="00A873E5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0192F9F1" w14:textId="77777777" w:rsidR="003138B4" w:rsidRPr="00A873E5" w:rsidRDefault="003138B4" w:rsidP="003138B4">
      <w:pPr>
        <w:pStyle w:val="21"/>
        <w:ind w:firstLine="567"/>
        <w:jc w:val="both"/>
        <w:rPr>
          <w:bCs/>
          <w:iCs/>
          <w:szCs w:val="24"/>
        </w:rPr>
      </w:pPr>
      <w:r w:rsidRPr="00A873E5">
        <w:rPr>
          <w:szCs w:val="24"/>
        </w:rPr>
        <w:t>Сведения о соответствии стандартов ссылочным международным стандартам приведены в дополнительном Приложении В.А</w:t>
      </w:r>
    </w:p>
    <w:p w14:paraId="6DD5B71F" w14:textId="77777777" w:rsidR="00D24AF9" w:rsidRPr="00A873E5" w:rsidRDefault="00FA2791" w:rsidP="00D24AF9">
      <w:pPr>
        <w:shd w:val="clear" w:color="auto" w:fill="FFFFFF"/>
        <w:ind w:firstLine="567"/>
        <w:rPr>
          <w:sz w:val="24"/>
        </w:rPr>
      </w:pPr>
      <w:r w:rsidRPr="00A873E5">
        <w:rPr>
          <w:sz w:val="24"/>
        </w:rPr>
        <w:t>Степень соответствия – идентичная (</w:t>
      </w:r>
      <w:r w:rsidRPr="00A873E5">
        <w:rPr>
          <w:sz w:val="24"/>
          <w:lang w:val="en-US"/>
        </w:rPr>
        <w:t>IDT</w:t>
      </w:r>
      <w:r w:rsidR="0022196A" w:rsidRPr="00A873E5">
        <w:rPr>
          <w:sz w:val="24"/>
        </w:rPr>
        <w:t>)</w:t>
      </w:r>
      <w:r w:rsidR="00D24AF9" w:rsidRPr="00A873E5">
        <w:rPr>
          <w:sz w:val="24"/>
        </w:rPr>
        <w:t>.</w:t>
      </w:r>
    </w:p>
    <w:p w14:paraId="3ADF2436" w14:textId="77777777" w:rsidR="00D24AF9" w:rsidRPr="00A873E5" w:rsidRDefault="00D24AF9" w:rsidP="00D24AF9">
      <w:pPr>
        <w:shd w:val="clear" w:color="auto" w:fill="FFFFFF"/>
        <w:ind w:firstLine="567"/>
        <w:rPr>
          <w:sz w:val="24"/>
        </w:rPr>
      </w:pPr>
    </w:p>
    <w:p w14:paraId="1D7D0083" w14:textId="235F718E" w:rsidR="00FA2791" w:rsidRPr="00A873E5" w:rsidRDefault="00FA2791" w:rsidP="00D24AF9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 w:rsidRPr="00A873E5">
        <w:rPr>
          <w:sz w:val="24"/>
        </w:rPr>
        <w:t xml:space="preserve">В </w:t>
      </w:r>
      <w:r w:rsidR="00A873E5">
        <w:rPr>
          <w:sz w:val="24"/>
        </w:rPr>
        <w:t xml:space="preserve">настоящем </w:t>
      </w:r>
      <w:r w:rsidR="00A873E5" w:rsidRPr="00CC090B">
        <w:rPr>
          <w:sz w:val="24"/>
        </w:rPr>
        <w:t>стандарте реализованы</w:t>
      </w:r>
      <w:r w:rsidR="00A873E5" w:rsidRPr="00CC090B">
        <w:rPr>
          <w:sz w:val="24"/>
          <w:lang w:val="kk-KZ"/>
        </w:rPr>
        <w:t xml:space="preserve"> </w:t>
      </w:r>
      <w:r w:rsidR="00A873E5" w:rsidRPr="00CC090B">
        <w:rPr>
          <w:sz w:val="24"/>
        </w:rPr>
        <w:t xml:space="preserve">нормы п. 4 Статьи 4 </w:t>
      </w:r>
      <w:bookmarkStart w:id="9" w:name="_Hlk144817299"/>
      <w:r w:rsidR="00A873E5" w:rsidRPr="00CC090B">
        <w:rPr>
          <w:sz w:val="24"/>
        </w:rPr>
        <w:t>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</w:t>
      </w:r>
      <w:r w:rsidR="00A873E5" w:rsidRPr="00CC090B">
        <w:rPr>
          <w:i/>
          <w:iCs/>
          <w:sz w:val="24"/>
        </w:rPr>
        <w:t>Указ Президента Республики Казахстан от 19 декабря 2014 года № 980</w:t>
      </w:r>
      <w:r w:rsidR="00A873E5" w:rsidRPr="00CC090B">
        <w:rPr>
          <w:sz w:val="24"/>
        </w:rPr>
        <w:t>)</w:t>
      </w:r>
      <w:bookmarkEnd w:id="9"/>
    </w:p>
    <w:p w14:paraId="5F8973B6" w14:textId="77777777" w:rsidR="0045259B" w:rsidRPr="008523BF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728E9F4" w14:textId="77777777" w:rsidR="00732BF0" w:rsidRDefault="00732BF0" w:rsidP="00264E03">
      <w:pPr>
        <w:ind w:firstLine="567"/>
        <w:rPr>
          <w:sz w:val="24"/>
        </w:rPr>
      </w:pPr>
    </w:p>
    <w:p w14:paraId="1DED27FF" w14:textId="77777777" w:rsidR="00A873E5" w:rsidRPr="00466DF5" w:rsidRDefault="00A873E5" w:rsidP="00A873E5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2E242BD1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CB1C406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AB9DE85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79A3A9C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2C71F2F" w14:textId="77777777" w:rsidR="00A873E5" w:rsidRPr="00466DF5" w:rsidRDefault="00A873E5" w:rsidP="00A873E5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42E35812" w14:textId="77777777" w:rsidR="00667AAE" w:rsidRPr="000120F4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С</w:t>
      </w:r>
      <w:r w:rsidR="00667AAE" w:rsidRPr="000120F4">
        <w:rPr>
          <w:b/>
          <w:bCs/>
          <w:sz w:val="24"/>
        </w:rPr>
        <w:t>одержание</w:t>
      </w:r>
    </w:p>
    <w:p w14:paraId="0B1AFE8E" w14:textId="77777777" w:rsidR="002E0D57" w:rsidRPr="002E0D57" w:rsidRDefault="00667AAE" w:rsidP="006E67EA">
      <w:pPr>
        <w:pStyle w:val="20"/>
        <w:rPr>
          <w:sz w:val="24"/>
        </w:rPr>
      </w:pPr>
      <w:r w:rsidRPr="00DC4853">
        <w:t xml:space="preserve"> </w:t>
      </w:r>
      <w:r w:rsidRPr="002E0D57">
        <w:rPr>
          <w:sz w:val="24"/>
        </w:rPr>
        <w:t xml:space="preserve">                      </w:t>
      </w:r>
      <w:r w:rsidR="00BF396E" w:rsidRPr="002E0D57">
        <w:rPr>
          <w:sz w:val="24"/>
        </w:rPr>
        <w:fldChar w:fldCharType="begin"/>
      </w:r>
      <w:r w:rsidR="004D7B8B" w:rsidRPr="002E0D57">
        <w:rPr>
          <w:sz w:val="24"/>
        </w:rPr>
        <w:instrText xml:space="preserve"> TOC \o "1-3" \h \z </w:instrText>
      </w:r>
      <w:r w:rsidR="00BF396E" w:rsidRPr="002E0D57">
        <w:rPr>
          <w:sz w:val="24"/>
        </w:rPr>
        <w:fldChar w:fldCharType="separate"/>
      </w:r>
    </w:p>
    <w:p w14:paraId="25A44EC7" w14:textId="342376F0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52" w:history="1">
        <w:r w:rsidR="002E0D57" w:rsidRPr="002E0D57">
          <w:rPr>
            <w:rStyle w:val="ab"/>
            <w:sz w:val="24"/>
          </w:rPr>
          <w:t>Введение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_Toc144910852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IV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2B6EDCD2" w14:textId="6E0879D2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53" w:history="1">
        <w:r w:rsidR="002E0D57" w:rsidRPr="002E0D57">
          <w:rPr>
            <w:rStyle w:val="ab"/>
            <w:sz w:val="24"/>
            <w:lang w:val="en-US"/>
          </w:rPr>
          <w:t>1</w:t>
        </w:r>
        <w:r w:rsidR="002E0D57" w:rsidRPr="002E0D57">
          <w:rPr>
            <w:rFonts w:asciiTheme="minorHAnsi" w:eastAsiaTheme="minorEastAsia" w:hAnsiTheme="minorHAnsi" w:cstheme="minorBidi"/>
            <w:sz w:val="24"/>
          </w:rPr>
          <w:tab/>
        </w:r>
        <w:r w:rsidR="002E0D57" w:rsidRPr="002E0D57">
          <w:rPr>
            <w:rStyle w:val="ab"/>
            <w:sz w:val="24"/>
          </w:rPr>
          <w:t>Область применения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_Toc144910853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1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571A246D" w14:textId="73BED68A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54" w:history="1">
        <w:r w:rsidR="002E0D57" w:rsidRPr="002E0D57">
          <w:rPr>
            <w:rStyle w:val="ab"/>
            <w:sz w:val="24"/>
          </w:rPr>
          <w:t>2</w:t>
        </w:r>
        <w:r w:rsidR="002E0D57" w:rsidRPr="002E0D57">
          <w:rPr>
            <w:rFonts w:asciiTheme="minorHAnsi" w:eastAsiaTheme="minorEastAsia" w:hAnsiTheme="minorHAnsi" w:cstheme="minorBidi"/>
            <w:sz w:val="24"/>
          </w:rPr>
          <w:tab/>
        </w:r>
        <w:r w:rsidR="002E0D57" w:rsidRPr="002E0D57">
          <w:rPr>
            <w:rStyle w:val="ab"/>
            <w:sz w:val="24"/>
          </w:rPr>
          <w:t>Нормативные ссылки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_Toc144910854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1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20F45605" w14:textId="58939D9E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55" w:history="1">
        <w:r w:rsidR="002E0D57" w:rsidRPr="002E0D57">
          <w:rPr>
            <w:rStyle w:val="ab"/>
            <w:sz w:val="24"/>
          </w:rPr>
          <w:t>3</w:t>
        </w:r>
        <w:r w:rsidR="002E0D57" w:rsidRPr="002E0D57">
          <w:rPr>
            <w:rFonts w:asciiTheme="minorHAnsi" w:eastAsiaTheme="minorEastAsia" w:hAnsiTheme="minorHAnsi" w:cstheme="minorBidi"/>
            <w:sz w:val="24"/>
          </w:rPr>
          <w:tab/>
        </w:r>
        <w:r w:rsidR="002E0D57" w:rsidRPr="002E0D57">
          <w:rPr>
            <w:rStyle w:val="ab"/>
            <w:sz w:val="24"/>
          </w:rPr>
          <w:t>Классификация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_Toc144910855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2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5894D149" w14:textId="32D12A14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56" w:history="1">
        <w:r w:rsidR="002E0D57" w:rsidRPr="002E0D57">
          <w:rPr>
            <w:rStyle w:val="ab"/>
            <w:sz w:val="24"/>
          </w:rPr>
          <w:t>4</w:t>
        </w:r>
        <w:r w:rsidR="002E0D57" w:rsidRPr="002E0D57">
          <w:rPr>
            <w:rFonts w:asciiTheme="minorHAnsi" w:eastAsiaTheme="minorEastAsia" w:hAnsiTheme="minorHAnsi" w:cstheme="minorBidi"/>
            <w:sz w:val="24"/>
          </w:rPr>
          <w:tab/>
        </w:r>
        <w:r w:rsidR="002E0D57" w:rsidRPr="002E0D57">
          <w:rPr>
            <w:rStyle w:val="ab"/>
            <w:sz w:val="24"/>
          </w:rPr>
          <w:t>Форма и размеры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_Toc144910856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2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602DC4B2" w14:textId="5B568998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57" w:history="1">
        <w:r w:rsidR="002E0D57" w:rsidRPr="002E0D57">
          <w:rPr>
            <w:rStyle w:val="ab"/>
            <w:sz w:val="24"/>
          </w:rPr>
          <w:t>5</w:t>
        </w:r>
        <w:r w:rsidR="002E0D57" w:rsidRPr="002E0D57">
          <w:rPr>
            <w:rFonts w:asciiTheme="minorHAnsi" w:eastAsiaTheme="minorEastAsia" w:hAnsiTheme="minorHAnsi" w:cstheme="minorBidi"/>
            <w:sz w:val="24"/>
          </w:rPr>
          <w:tab/>
        </w:r>
        <w:r w:rsidR="002E0D57" w:rsidRPr="002E0D57">
          <w:rPr>
            <w:rStyle w:val="ab"/>
            <w:sz w:val="24"/>
          </w:rPr>
          <w:t>Условное обозначение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_Toc144910857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3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56DFBF13" w14:textId="3029E704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58" w:history="1">
        <w:r w:rsidR="002E0D57" w:rsidRPr="002E0D57">
          <w:rPr>
            <w:rStyle w:val="ab"/>
            <w:sz w:val="24"/>
          </w:rPr>
          <w:t>6</w:t>
        </w:r>
        <w:r w:rsidR="002E0D57" w:rsidRPr="002E0D57">
          <w:rPr>
            <w:rFonts w:asciiTheme="minorHAnsi" w:eastAsiaTheme="minorEastAsia" w:hAnsiTheme="minorHAnsi" w:cstheme="minorBidi"/>
            <w:sz w:val="24"/>
          </w:rPr>
          <w:tab/>
        </w:r>
        <w:r w:rsidR="002E0D57" w:rsidRPr="002E0D57">
          <w:rPr>
            <w:rStyle w:val="ab"/>
            <w:sz w:val="24"/>
            <w:lang w:val="kk-KZ"/>
          </w:rPr>
          <w:t>Материал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_Toc144910858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4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60B210A5" w14:textId="4A550843" w:rsidR="002E0D57" w:rsidRPr="002E0D57" w:rsidRDefault="005F7C97" w:rsidP="002E0D57">
      <w:pPr>
        <w:pStyle w:val="20"/>
        <w:tabs>
          <w:tab w:val="left" w:pos="851"/>
          <w:tab w:val="left" w:pos="1276"/>
        </w:tabs>
        <w:ind w:hanging="142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10859" w:history="1">
        <w:r w:rsidR="002E0D57" w:rsidRPr="002E0D57">
          <w:rPr>
            <w:rStyle w:val="ab"/>
            <w:sz w:val="24"/>
            <w:lang w:val="kk-KZ"/>
          </w:rPr>
          <w:t>6.1</w:t>
        </w:r>
        <w:r w:rsidR="002E0D57" w:rsidRPr="002E0D57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2E0D57" w:rsidRPr="002E0D57">
          <w:rPr>
            <w:rStyle w:val="ab"/>
            <w:sz w:val="24"/>
            <w:lang w:val="kk-KZ"/>
          </w:rPr>
          <w:t>Колпачок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_Toc144910859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4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2A35747E" w14:textId="2571AFA5" w:rsidR="002E0D57" w:rsidRPr="002E0D57" w:rsidRDefault="005F7C97" w:rsidP="002E0D57">
      <w:pPr>
        <w:pStyle w:val="20"/>
        <w:tabs>
          <w:tab w:val="left" w:pos="851"/>
          <w:tab w:val="left" w:pos="1276"/>
        </w:tabs>
        <w:ind w:hanging="142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10860" w:history="1">
        <w:r w:rsidR="002E0D57" w:rsidRPr="002E0D57">
          <w:rPr>
            <w:rStyle w:val="ab"/>
            <w:sz w:val="24"/>
            <w:lang w:val="kk-KZ"/>
          </w:rPr>
          <w:t>6.2</w:t>
        </w:r>
        <w:r w:rsidR="002E0D57" w:rsidRPr="002E0D57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2E0D57" w:rsidRPr="002E0D57">
          <w:rPr>
            <w:rStyle w:val="ab"/>
            <w:sz w:val="24"/>
            <w:lang w:val="kk-KZ"/>
          </w:rPr>
          <w:t>Диски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_Toc144910860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4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5FC2C47D" w14:textId="5180DD32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61" w:history="1">
        <w:r w:rsidR="002E0D57" w:rsidRPr="002E0D57">
          <w:rPr>
            <w:rStyle w:val="ab"/>
            <w:sz w:val="24"/>
          </w:rPr>
          <w:t>7</w:t>
        </w:r>
        <w:r w:rsidR="002E0D57" w:rsidRPr="002E0D57">
          <w:rPr>
            <w:rFonts w:asciiTheme="minorHAnsi" w:eastAsiaTheme="minorEastAsia" w:hAnsiTheme="minorHAnsi" w:cstheme="minorBidi"/>
            <w:sz w:val="24"/>
          </w:rPr>
          <w:tab/>
        </w:r>
        <w:r w:rsidR="002E0D57" w:rsidRPr="002E0D57">
          <w:rPr>
            <w:rStyle w:val="ab"/>
            <w:sz w:val="24"/>
            <w:lang w:val="kk-KZ"/>
          </w:rPr>
          <w:t>Требования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_Toc144910861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4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4DF8CA86" w14:textId="3E50B9DE" w:rsidR="002E0D57" w:rsidRPr="002E0D57" w:rsidRDefault="005F7C97" w:rsidP="002E0D57">
      <w:pPr>
        <w:pStyle w:val="20"/>
        <w:tabs>
          <w:tab w:val="left" w:pos="851"/>
          <w:tab w:val="left" w:pos="1276"/>
        </w:tabs>
        <w:ind w:hanging="142"/>
        <w:rPr>
          <w:rStyle w:val="ab"/>
          <w:sz w:val="24"/>
          <w:lang w:val="kk-KZ"/>
        </w:rPr>
      </w:pPr>
      <w:hyperlink w:anchor="_Toc144910862" w:history="1">
        <w:r w:rsidR="002E0D57" w:rsidRPr="002E0D57">
          <w:rPr>
            <w:rStyle w:val="ab"/>
            <w:sz w:val="24"/>
            <w:lang w:val="kk-KZ"/>
          </w:rPr>
          <w:t>7.1</w:t>
        </w:r>
        <w:r w:rsidR="002E0D57" w:rsidRPr="002E0D57">
          <w:rPr>
            <w:rStyle w:val="ab"/>
            <w:sz w:val="24"/>
            <w:lang w:val="kk-KZ"/>
          </w:rPr>
          <w:tab/>
          <w:t>Общие положения</w:t>
        </w:r>
        <w:r w:rsidR="002E0D57" w:rsidRPr="002E0D57">
          <w:rPr>
            <w:rStyle w:val="ab"/>
            <w:webHidden/>
            <w:sz w:val="24"/>
            <w:lang w:val="kk-KZ"/>
          </w:rPr>
          <w:tab/>
        </w:r>
        <w:r w:rsidR="002E0D57" w:rsidRPr="002E0D57">
          <w:rPr>
            <w:rStyle w:val="ab"/>
            <w:webHidden/>
            <w:sz w:val="24"/>
            <w:lang w:val="kk-KZ"/>
          </w:rPr>
          <w:fldChar w:fldCharType="begin"/>
        </w:r>
        <w:r w:rsidR="002E0D57" w:rsidRPr="002E0D57">
          <w:rPr>
            <w:rStyle w:val="ab"/>
            <w:webHidden/>
            <w:sz w:val="24"/>
            <w:lang w:val="kk-KZ"/>
          </w:rPr>
          <w:instrText xml:space="preserve"> PAGEREF _Toc144910862 \h </w:instrText>
        </w:r>
        <w:r w:rsidR="002E0D57" w:rsidRPr="002E0D57">
          <w:rPr>
            <w:rStyle w:val="ab"/>
            <w:webHidden/>
            <w:sz w:val="24"/>
            <w:lang w:val="kk-KZ"/>
          </w:rPr>
        </w:r>
        <w:r w:rsidR="002E0D57" w:rsidRPr="002E0D57">
          <w:rPr>
            <w:rStyle w:val="ab"/>
            <w:webHidden/>
            <w:sz w:val="24"/>
            <w:lang w:val="kk-KZ"/>
          </w:rPr>
          <w:fldChar w:fldCharType="separate"/>
        </w:r>
        <w:r w:rsidR="002E0D57" w:rsidRPr="002E0D57">
          <w:rPr>
            <w:rStyle w:val="ab"/>
            <w:webHidden/>
            <w:sz w:val="24"/>
            <w:lang w:val="kk-KZ"/>
          </w:rPr>
          <w:t>4</w:t>
        </w:r>
        <w:r w:rsidR="002E0D57" w:rsidRPr="002E0D57">
          <w:rPr>
            <w:rStyle w:val="ab"/>
            <w:webHidden/>
            <w:sz w:val="24"/>
            <w:lang w:val="kk-KZ"/>
          </w:rPr>
          <w:fldChar w:fldCharType="end"/>
        </w:r>
      </w:hyperlink>
    </w:p>
    <w:p w14:paraId="5C7E4BB9" w14:textId="3B1F6449" w:rsidR="002E0D57" w:rsidRPr="002E0D57" w:rsidRDefault="005F7C97" w:rsidP="002E0D57">
      <w:pPr>
        <w:pStyle w:val="20"/>
        <w:tabs>
          <w:tab w:val="left" w:pos="851"/>
          <w:tab w:val="left" w:pos="1276"/>
        </w:tabs>
        <w:ind w:hanging="142"/>
        <w:rPr>
          <w:rStyle w:val="ab"/>
          <w:sz w:val="24"/>
          <w:lang w:val="kk-KZ"/>
        </w:rPr>
      </w:pPr>
      <w:hyperlink w:anchor="_Toc144910863" w:history="1">
        <w:r w:rsidR="002E0D57" w:rsidRPr="002E0D57">
          <w:rPr>
            <w:rStyle w:val="ab"/>
            <w:sz w:val="24"/>
            <w:lang w:val="kk-KZ"/>
          </w:rPr>
          <w:t>7.2</w:t>
        </w:r>
        <w:r w:rsidR="002E0D57" w:rsidRPr="002E0D57">
          <w:rPr>
            <w:rStyle w:val="ab"/>
            <w:sz w:val="24"/>
            <w:lang w:val="kk-KZ"/>
          </w:rPr>
          <w:tab/>
          <w:t>Требования к физическим свойствам</w:t>
        </w:r>
        <w:r w:rsidR="002E0D57" w:rsidRPr="002E0D57">
          <w:rPr>
            <w:rStyle w:val="ab"/>
            <w:webHidden/>
            <w:sz w:val="24"/>
            <w:lang w:val="kk-KZ"/>
          </w:rPr>
          <w:tab/>
        </w:r>
        <w:r w:rsidR="002E0D57" w:rsidRPr="002E0D57">
          <w:rPr>
            <w:rStyle w:val="ab"/>
            <w:webHidden/>
            <w:sz w:val="24"/>
            <w:lang w:val="kk-KZ"/>
          </w:rPr>
          <w:fldChar w:fldCharType="begin"/>
        </w:r>
        <w:r w:rsidR="002E0D57" w:rsidRPr="002E0D57">
          <w:rPr>
            <w:rStyle w:val="ab"/>
            <w:webHidden/>
            <w:sz w:val="24"/>
            <w:lang w:val="kk-KZ"/>
          </w:rPr>
          <w:instrText xml:space="preserve"> PAGEREF _Toc144910863 \h </w:instrText>
        </w:r>
        <w:r w:rsidR="002E0D57" w:rsidRPr="002E0D57">
          <w:rPr>
            <w:rStyle w:val="ab"/>
            <w:webHidden/>
            <w:sz w:val="24"/>
            <w:lang w:val="kk-KZ"/>
          </w:rPr>
        </w:r>
        <w:r w:rsidR="002E0D57" w:rsidRPr="002E0D57">
          <w:rPr>
            <w:rStyle w:val="ab"/>
            <w:webHidden/>
            <w:sz w:val="24"/>
            <w:lang w:val="kk-KZ"/>
          </w:rPr>
          <w:fldChar w:fldCharType="separate"/>
        </w:r>
        <w:r w:rsidR="002E0D57" w:rsidRPr="002E0D57">
          <w:rPr>
            <w:rStyle w:val="ab"/>
            <w:webHidden/>
            <w:sz w:val="24"/>
            <w:lang w:val="kk-KZ"/>
          </w:rPr>
          <w:t>4</w:t>
        </w:r>
        <w:r w:rsidR="002E0D57" w:rsidRPr="002E0D57">
          <w:rPr>
            <w:rStyle w:val="ab"/>
            <w:webHidden/>
            <w:sz w:val="24"/>
            <w:lang w:val="kk-KZ"/>
          </w:rPr>
          <w:fldChar w:fldCharType="end"/>
        </w:r>
      </w:hyperlink>
    </w:p>
    <w:p w14:paraId="742BD843" w14:textId="02C6D703" w:rsidR="002E0D57" w:rsidRPr="002E0D57" w:rsidRDefault="005F7C97" w:rsidP="002E0D57">
      <w:pPr>
        <w:pStyle w:val="20"/>
        <w:tabs>
          <w:tab w:val="left" w:pos="851"/>
          <w:tab w:val="left" w:pos="1276"/>
        </w:tabs>
        <w:ind w:hanging="142"/>
        <w:rPr>
          <w:rStyle w:val="ab"/>
          <w:sz w:val="24"/>
          <w:lang w:val="kk-KZ"/>
        </w:rPr>
      </w:pPr>
      <w:hyperlink w:anchor="_Toc144910864" w:history="1">
        <w:r w:rsidR="002E0D57" w:rsidRPr="002E0D57">
          <w:rPr>
            <w:rStyle w:val="ab"/>
            <w:sz w:val="24"/>
            <w:lang w:val="kk-KZ"/>
          </w:rPr>
          <w:t>7.3</w:t>
        </w:r>
        <w:r w:rsidR="002E0D57" w:rsidRPr="002E0D57">
          <w:rPr>
            <w:rStyle w:val="ab"/>
            <w:sz w:val="24"/>
            <w:lang w:val="kk-KZ"/>
          </w:rPr>
          <w:tab/>
          <w:t>Требования к химическим свойствам</w:t>
        </w:r>
        <w:r w:rsidR="002E0D57" w:rsidRPr="002E0D57">
          <w:rPr>
            <w:rStyle w:val="ab"/>
            <w:webHidden/>
            <w:sz w:val="24"/>
            <w:lang w:val="kk-KZ"/>
          </w:rPr>
          <w:tab/>
        </w:r>
        <w:r w:rsidR="002E0D57" w:rsidRPr="002E0D57">
          <w:rPr>
            <w:rStyle w:val="ab"/>
            <w:webHidden/>
            <w:sz w:val="24"/>
            <w:lang w:val="kk-KZ"/>
          </w:rPr>
          <w:fldChar w:fldCharType="begin"/>
        </w:r>
        <w:r w:rsidR="002E0D57" w:rsidRPr="002E0D57">
          <w:rPr>
            <w:rStyle w:val="ab"/>
            <w:webHidden/>
            <w:sz w:val="24"/>
            <w:lang w:val="kk-KZ"/>
          </w:rPr>
          <w:instrText xml:space="preserve"> PAGEREF _Toc144910864 \h </w:instrText>
        </w:r>
        <w:r w:rsidR="002E0D57" w:rsidRPr="002E0D57">
          <w:rPr>
            <w:rStyle w:val="ab"/>
            <w:webHidden/>
            <w:sz w:val="24"/>
            <w:lang w:val="kk-KZ"/>
          </w:rPr>
        </w:r>
        <w:r w:rsidR="002E0D57" w:rsidRPr="002E0D57">
          <w:rPr>
            <w:rStyle w:val="ab"/>
            <w:webHidden/>
            <w:sz w:val="24"/>
            <w:lang w:val="kk-KZ"/>
          </w:rPr>
          <w:fldChar w:fldCharType="separate"/>
        </w:r>
        <w:r w:rsidR="002E0D57" w:rsidRPr="002E0D57">
          <w:rPr>
            <w:rStyle w:val="ab"/>
            <w:webHidden/>
            <w:sz w:val="24"/>
            <w:lang w:val="kk-KZ"/>
          </w:rPr>
          <w:t>5</w:t>
        </w:r>
        <w:r w:rsidR="002E0D57" w:rsidRPr="002E0D57">
          <w:rPr>
            <w:rStyle w:val="ab"/>
            <w:webHidden/>
            <w:sz w:val="24"/>
            <w:lang w:val="kk-KZ"/>
          </w:rPr>
          <w:fldChar w:fldCharType="end"/>
        </w:r>
      </w:hyperlink>
    </w:p>
    <w:p w14:paraId="51147D4C" w14:textId="180979CA" w:rsidR="002E0D57" w:rsidRPr="002E0D57" w:rsidRDefault="005F7C97" w:rsidP="002E0D57">
      <w:pPr>
        <w:pStyle w:val="20"/>
        <w:tabs>
          <w:tab w:val="left" w:pos="851"/>
          <w:tab w:val="left" w:pos="1276"/>
        </w:tabs>
        <w:ind w:hanging="142"/>
        <w:rPr>
          <w:rStyle w:val="ab"/>
          <w:sz w:val="24"/>
          <w:lang w:val="kk-KZ"/>
        </w:rPr>
      </w:pPr>
      <w:hyperlink w:anchor="_Toc144910865" w:history="1">
        <w:r w:rsidR="002E0D57" w:rsidRPr="002E0D57">
          <w:rPr>
            <w:rStyle w:val="ab"/>
            <w:sz w:val="24"/>
            <w:lang w:val="kk-KZ"/>
          </w:rPr>
          <w:t>7.4</w:t>
        </w:r>
        <w:r w:rsidR="002E0D57" w:rsidRPr="002E0D57">
          <w:rPr>
            <w:rStyle w:val="ab"/>
            <w:sz w:val="24"/>
            <w:lang w:val="kk-KZ"/>
          </w:rPr>
          <w:tab/>
          <w:t>Биологические требования</w:t>
        </w:r>
        <w:r w:rsidR="002E0D57" w:rsidRPr="002E0D57">
          <w:rPr>
            <w:rStyle w:val="ab"/>
            <w:webHidden/>
            <w:sz w:val="24"/>
            <w:lang w:val="kk-KZ"/>
          </w:rPr>
          <w:tab/>
        </w:r>
        <w:r w:rsidR="002E0D57" w:rsidRPr="002E0D57">
          <w:rPr>
            <w:rStyle w:val="ab"/>
            <w:webHidden/>
            <w:sz w:val="24"/>
            <w:lang w:val="kk-KZ"/>
          </w:rPr>
          <w:fldChar w:fldCharType="begin"/>
        </w:r>
        <w:r w:rsidR="002E0D57" w:rsidRPr="002E0D57">
          <w:rPr>
            <w:rStyle w:val="ab"/>
            <w:webHidden/>
            <w:sz w:val="24"/>
            <w:lang w:val="kk-KZ"/>
          </w:rPr>
          <w:instrText xml:space="preserve"> PAGEREF _Toc144910865 \h </w:instrText>
        </w:r>
        <w:r w:rsidR="002E0D57" w:rsidRPr="002E0D57">
          <w:rPr>
            <w:rStyle w:val="ab"/>
            <w:webHidden/>
            <w:sz w:val="24"/>
            <w:lang w:val="kk-KZ"/>
          </w:rPr>
        </w:r>
        <w:r w:rsidR="002E0D57" w:rsidRPr="002E0D57">
          <w:rPr>
            <w:rStyle w:val="ab"/>
            <w:webHidden/>
            <w:sz w:val="24"/>
            <w:lang w:val="kk-KZ"/>
          </w:rPr>
          <w:fldChar w:fldCharType="separate"/>
        </w:r>
        <w:r w:rsidR="002E0D57" w:rsidRPr="002E0D57">
          <w:rPr>
            <w:rStyle w:val="ab"/>
            <w:webHidden/>
            <w:sz w:val="24"/>
            <w:lang w:val="kk-KZ"/>
          </w:rPr>
          <w:t>5</w:t>
        </w:r>
        <w:r w:rsidR="002E0D57" w:rsidRPr="002E0D57">
          <w:rPr>
            <w:rStyle w:val="ab"/>
            <w:webHidden/>
            <w:sz w:val="24"/>
            <w:lang w:val="kk-KZ"/>
          </w:rPr>
          <w:fldChar w:fldCharType="end"/>
        </w:r>
      </w:hyperlink>
    </w:p>
    <w:p w14:paraId="1A17A94C" w14:textId="09C8CEFD" w:rsidR="002E0D57" w:rsidRPr="002E0D57" w:rsidRDefault="005F7C97" w:rsidP="002E0D57">
      <w:pPr>
        <w:pStyle w:val="12"/>
        <w:rPr>
          <w:rStyle w:val="ab"/>
          <w:sz w:val="24"/>
        </w:rPr>
      </w:pPr>
      <w:hyperlink w:anchor="_Toc144910866" w:history="1">
        <w:r w:rsidR="002E0D57" w:rsidRPr="002E0D57">
          <w:rPr>
            <w:rStyle w:val="ab"/>
            <w:sz w:val="24"/>
          </w:rPr>
          <w:t>8</w:t>
        </w:r>
        <w:r w:rsidR="002E0D57" w:rsidRPr="002E0D57">
          <w:rPr>
            <w:rStyle w:val="ab"/>
            <w:sz w:val="24"/>
          </w:rPr>
          <w:tab/>
          <w:t>Маркировка</w:t>
        </w:r>
        <w:r w:rsidR="002E0D57" w:rsidRPr="002E0D57">
          <w:rPr>
            <w:rStyle w:val="ab"/>
            <w:webHidden/>
            <w:sz w:val="24"/>
          </w:rPr>
          <w:tab/>
        </w:r>
        <w:r w:rsidR="002E0D57" w:rsidRPr="002E0D57">
          <w:rPr>
            <w:rStyle w:val="ab"/>
            <w:webHidden/>
            <w:sz w:val="24"/>
          </w:rPr>
          <w:fldChar w:fldCharType="begin"/>
        </w:r>
        <w:r w:rsidR="002E0D57" w:rsidRPr="002E0D57">
          <w:rPr>
            <w:rStyle w:val="ab"/>
            <w:webHidden/>
            <w:sz w:val="24"/>
          </w:rPr>
          <w:instrText xml:space="preserve"> PAGEREF _Toc144910866 \h </w:instrText>
        </w:r>
        <w:r w:rsidR="002E0D57" w:rsidRPr="002E0D57">
          <w:rPr>
            <w:rStyle w:val="ab"/>
            <w:webHidden/>
            <w:sz w:val="24"/>
          </w:rPr>
        </w:r>
        <w:r w:rsidR="002E0D57" w:rsidRPr="002E0D57">
          <w:rPr>
            <w:rStyle w:val="ab"/>
            <w:webHidden/>
            <w:sz w:val="24"/>
          </w:rPr>
          <w:fldChar w:fldCharType="separate"/>
        </w:r>
        <w:r w:rsidR="002E0D57" w:rsidRPr="002E0D57">
          <w:rPr>
            <w:rStyle w:val="ab"/>
            <w:webHidden/>
            <w:sz w:val="24"/>
          </w:rPr>
          <w:t>5</w:t>
        </w:r>
        <w:r w:rsidR="002E0D57" w:rsidRPr="002E0D57">
          <w:rPr>
            <w:rStyle w:val="ab"/>
            <w:webHidden/>
            <w:sz w:val="24"/>
          </w:rPr>
          <w:fldChar w:fldCharType="end"/>
        </w:r>
      </w:hyperlink>
    </w:p>
    <w:p w14:paraId="18C6968A" w14:textId="42742CB1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67" w:history="1">
        <w:r w:rsidR="002E0D57" w:rsidRPr="002E0D57">
          <w:rPr>
            <w:rStyle w:val="ab"/>
            <w:sz w:val="24"/>
          </w:rPr>
          <w:t xml:space="preserve">Приложение А </w:t>
        </w:r>
        <w:r w:rsidR="002E0D57" w:rsidRPr="002E0D57">
          <w:rPr>
            <w:rStyle w:val="ab"/>
            <w:i/>
            <w:iCs/>
            <w:sz w:val="24"/>
          </w:rPr>
          <w:t xml:space="preserve">(обязательное) </w:t>
        </w:r>
        <w:r w:rsidR="002E0D57" w:rsidRPr="002E0D57">
          <w:rPr>
            <w:rStyle w:val="ab"/>
            <w:sz w:val="24"/>
          </w:rPr>
          <w:t>Испытание на герметичность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_Toc144910867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6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1589DC04" w14:textId="07EB618A" w:rsidR="002E0D57" w:rsidRPr="002E0D57" w:rsidRDefault="005F7C97" w:rsidP="002E0D57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910868" w:history="1">
        <w:r w:rsidR="002E0D57" w:rsidRPr="002E0D57">
          <w:rPr>
            <w:rStyle w:val="ab"/>
            <w:sz w:val="24"/>
          </w:rPr>
          <w:t>Библиография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_Toc144910868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7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64CA3B8D" w14:textId="21100986" w:rsidR="002E0D57" w:rsidRPr="002E0D57" w:rsidRDefault="005F7C97" w:rsidP="002E0D57">
      <w:pPr>
        <w:pStyle w:val="12"/>
        <w:ind w:left="2410" w:hanging="1843"/>
        <w:rPr>
          <w:rFonts w:asciiTheme="minorHAnsi" w:eastAsiaTheme="minorEastAsia" w:hAnsiTheme="minorHAnsi" w:cstheme="minorBidi"/>
          <w:sz w:val="24"/>
        </w:rPr>
      </w:pPr>
      <w:hyperlink w:anchor="_Toc144910869" w:history="1">
        <w:r w:rsidR="002E0D57" w:rsidRPr="002E0D57">
          <w:rPr>
            <w:rStyle w:val="ab"/>
            <w:sz w:val="24"/>
          </w:rPr>
          <w:t xml:space="preserve">Приложение В.А </w:t>
        </w:r>
        <w:r w:rsidR="002E0D57" w:rsidRPr="002E0D57">
          <w:rPr>
            <w:rStyle w:val="ab"/>
            <w:i/>
            <w:iCs/>
            <w:sz w:val="24"/>
          </w:rPr>
          <w:t xml:space="preserve">(информационное) </w:t>
        </w:r>
        <w:r w:rsidR="002E0D57" w:rsidRPr="002E0D57">
          <w:rPr>
            <w:rStyle w:val="ab"/>
            <w:sz w:val="24"/>
          </w:rPr>
          <w:t>Сведения о соответствии стандартов ссылочным международным стандартам</w:t>
        </w:r>
        <w:r w:rsidR="002E0D57" w:rsidRPr="002E0D57">
          <w:rPr>
            <w:webHidden/>
            <w:sz w:val="24"/>
          </w:rPr>
          <w:tab/>
        </w:r>
        <w:r w:rsidR="002E0D57" w:rsidRPr="002E0D57">
          <w:rPr>
            <w:webHidden/>
            <w:sz w:val="24"/>
          </w:rPr>
          <w:fldChar w:fldCharType="begin"/>
        </w:r>
        <w:r w:rsidR="002E0D57" w:rsidRPr="002E0D57">
          <w:rPr>
            <w:webHidden/>
            <w:sz w:val="24"/>
          </w:rPr>
          <w:instrText xml:space="preserve"> PAGEREF _Toc144910869 \h </w:instrText>
        </w:r>
        <w:r w:rsidR="002E0D57" w:rsidRPr="002E0D57">
          <w:rPr>
            <w:webHidden/>
            <w:sz w:val="24"/>
          </w:rPr>
        </w:r>
        <w:r w:rsidR="002E0D57" w:rsidRPr="002E0D57">
          <w:rPr>
            <w:webHidden/>
            <w:sz w:val="24"/>
          </w:rPr>
          <w:fldChar w:fldCharType="separate"/>
        </w:r>
        <w:r w:rsidR="002E0D57" w:rsidRPr="002E0D57">
          <w:rPr>
            <w:webHidden/>
            <w:sz w:val="24"/>
          </w:rPr>
          <w:t>8</w:t>
        </w:r>
        <w:r w:rsidR="002E0D57" w:rsidRPr="002E0D57">
          <w:rPr>
            <w:webHidden/>
            <w:sz w:val="24"/>
          </w:rPr>
          <w:fldChar w:fldCharType="end"/>
        </w:r>
      </w:hyperlink>
    </w:p>
    <w:p w14:paraId="22C0FBC7" w14:textId="576043C5" w:rsidR="002E0D57" w:rsidRPr="002E0D57" w:rsidRDefault="00BF396E" w:rsidP="002E0D57">
      <w:pPr>
        <w:pStyle w:val="12"/>
        <w:rPr>
          <w:rFonts w:eastAsiaTheme="minorEastAsia"/>
          <w:sz w:val="24"/>
        </w:rPr>
      </w:pPr>
      <w:r w:rsidRPr="002E0D57">
        <w:rPr>
          <w:b/>
          <w:bCs/>
          <w:sz w:val="24"/>
        </w:rPr>
        <w:fldChar w:fldCharType="end"/>
      </w:r>
      <w:r w:rsidR="002E0D57" w:rsidRPr="002E0D57">
        <w:rPr>
          <w:rFonts w:eastAsiaTheme="minorEastAsia"/>
          <w:sz w:val="24"/>
        </w:rPr>
        <w:t xml:space="preserve"> </w:t>
      </w:r>
    </w:p>
    <w:p w14:paraId="6FBE6042" w14:textId="6087D36A" w:rsidR="00205DDC" w:rsidRPr="001767A1" w:rsidRDefault="00205DDC" w:rsidP="002E0D57">
      <w:pPr>
        <w:autoSpaceDE w:val="0"/>
        <w:autoSpaceDN w:val="0"/>
        <w:adjustRightInd w:val="0"/>
        <w:ind w:firstLine="567"/>
        <w:jc w:val="center"/>
        <w:rPr>
          <w:rStyle w:val="ab"/>
          <w:sz w:val="24"/>
          <w:u w:val="none"/>
        </w:rPr>
      </w:pPr>
    </w:p>
    <w:p w14:paraId="6E76B4DF" w14:textId="77777777" w:rsidR="0096085F" w:rsidRPr="004C3B50" w:rsidRDefault="0096085F" w:rsidP="0096085F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0" w:name="_Toc9597682"/>
      <w:bookmarkStart w:id="11" w:name="_Toc9960084"/>
      <w:bookmarkStart w:id="12" w:name="_Toc144310897"/>
      <w:bookmarkStart w:id="13" w:name="_Toc144910852"/>
      <w:r w:rsidRPr="004C3B50">
        <w:rPr>
          <w:sz w:val="24"/>
          <w:szCs w:val="24"/>
        </w:rPr>
        <w:lastRenderedPageBreak/>
        <w:t>Введение</w:t>
      </w:r>
      <w:bookmarkEnd w:id="10"/>
      <w:bookmarkEnd w:id="11"/>
      <w:bookmarkEnd w:id="12"/>
      <w:bookmarkEnd w:id="13"/>
    </w:p>
    <w:p w14:paraId="5B05D1C3" w14:textId="77777777" w:rsidR="0096085F" w:rsidRDefault="0096085F" w:rsidP="0096085F">
      <w:pPr>
        <w:snapToGrid w:val="0"/>
        <w:ind w:right="59" w:firstLine="567"/>
        <w:jc w:val="center"/>
        <w:rPr>
          <w:sz w:val="24"/>
        </w:rPr>
      </w:pPr>
    </w:p>
    <w:p w14:paraId="7F777D40" w14:textId="77777777" w:rsidR="003138B4" w:rsidRDefault="003138B4" w:rsidP="0096085F">
      <w:pPr>
        <w:snapToGrid w:val="0"/>
        <w:ind w:right="59" w:firstLine="567"/>
        <w:rPr>
          <w:sz w:val="24"/>
        </w:rPr>
      </w:pPr>
      <w:r w:rsidRPr="003138B4">
        <w:rPr>
          <w:sz w:val="24"/>
        </w:rPr>
        <w:t>Компоненты первичной упаковки, изготовленные из эластомеров, являются неотъемлемой частью</w:t>
      </w:r>
      <w:r>
        <w:rPr>
          <w:sz w:val="24"/>
        </w:rPr>
        <w:t xml:space="preserve"> </w:t>
      </w:r>
      <w:r w:rsidRPr="003138B4">
        <w:rPr>
          <w:sz w:val="24"/>
        </w:rPr>
        <w:t>лекарственных средств. Поэтому при их производстве применяют Правила надлежащей производственной практики (GMP)</w:t>
      </w:r>
      <w:r>
        <w:rPr>
          <w:sz w:val="24"/>
        </w:rPr>
        <w:t>.</w:t>
      </w:r>
    </w:p>
    <w:p w14:paraId="261A8F1C" w14:textId="57BC99BF" w:rsidR="003138B4" w:rsidRDefault="003138B4" w:rsidP="003138B4">
      <w:pPr>
        <w:snapToGrid w:val="0"/>
        <w:ind w:right="59" w:firstLine="567"/>
        <w:rPr>
          <w:sz w:val="24"/>
        </w:rPr>
      </w:pPr>
      <w:r w:rsidRPr="003138B4">
        <w:rPr>
          <w:sz w:val="24"/>
        </w:rPr>
        <w:t xml:space="preserve"> </w:t>
      </w:r>
      <w:r w:rsidRPr="0096085F">
        <w:rPr>
          <w:sz w:val="24"/>
        </w:rPr>
        <w:t xml:space="preserve">Принципы GMP приведены в </w:t>
      </w:r>
      <w:r>
        <w:rPr>
          <w:sz w:val="24"/>
          <w:lang w:val="en-US"/>
        </w:rPr>
        <w:t>ISO</w:t>
      </w:r>
      <w:r w:rsidRPr="0096085F">
        <w:rPr>
          <w:sz w:val="24"/>
        </w:rPr>
        <w:t xml:space="preserve"> 15378</w:t>
      </w:r>
      <w:r>
        <w:rPr>
          <w:sz w:val="24"/>
        </w:rPr>
        <w:t xml:space="preserve"> или</w:t>
      </w:r>
      <w:r w:rsidRPr="0096085F">
        <w:rPr>
          <w:sz w:val="24"/>
        </w:rPr>
        <w:t>, а также в Правилах надлежащей производственной практики</w:t>
      </w:r>
      <w:r>
        <w:rPr>
          <w:sz w:val="24"/>
        </w:rPr>
        <w:t xml:space="preserve"> </w:t>
      </w:r>
      <w:r w:rsidRPr="003138B4">
        <w:rPr>
          <w:sz w:val="24"/>
        </w:rPr>
        <w:t>(GMP)</w:t>
      </w:r>
      <w:r w:rsidRPr="0096085F">
        <w:rPr>
          <w:sz w:val="24"/>
        </w:rPr>
        <w:t>, действующих в ЕС</w:t>
      </w:r>
      <w:r>
        <w:rPr>
          <w:sz w:val="24"/>
        </w:rPr>
        <w:t xml:space="preserve"> </w:t>
      </w:r>
      <w:r w:rsidRPr="0096085F">
        <w:rPr>
          <w:sz w:val="24"/>
        </w:rPr>
        <w:t>и США.</w:t>
      </w:r>
    </w:p>
    <w:p w14:paraId="16E64C45" w14:textId="6F8B2BD7" w:rsidR="003138B4" w:rsidRPr="0096085F" w:rsidRDefault="003138B4" w:rsidP="0096085F">
      <w:pPr>
        <w:snapToGrid w:val="0"/>
        <w:ind w:right="59" w:firstLine="567"/>
        <w:rPr>
          <w:sz w:val="24"/>
        </w:rPr>
        <w:sectPr w:rsidR="003138B4" w:rsidRPr="0096085F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1C08BE4B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1678F48D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57EDB2F3" w14:textId="77777777" w:rsidR="003138B4" w:rsidRPr="00464303" w:rsidRDefault="003138B4" w:rsidP="003138B4">
      <w:pPr>
        <w:jc w:val="center"/>
        <w:rPr>
          <w:b/>
          <w:bCs/>
          <w:sz w:val="24"/>
          <w:highlight w:val="yellow"/>
        </w:rPr>
      </w:pPr>
      <w:r w:rsidRPr="000E1FAA">
        <w:rPr>
          <w:b/>
          <w:bCs/>
          <w:sz w:val="24"/>
        </w:rPr>
        <w:t xml:space="preserve">ПРЕДВАРИТЕЛЬНО </w:t>
      </w:r>
      <w:r>
        <w:rPr>
          <w:b/>
          <w:bCs/>
          <w:sz w:val="24"/>
        </w:rPr>
        <w:t>НА</w:t>
      </w:r>
      <w:r w:rsidRPr="000E1FAA">
        <w:rPr>
          <w:b/>
          <w:bCs/>
          <w:sz w:val="24"/>
        </w:rPr>
        <w:t>ПОЛНЕННЫЕ ШПРИЦЫ</w:t>
      </w:r>
    </w:p>
    <w:p w14:paraId="54F6ED71" w14:textId="77777777" w:rsidR="003138B4" w:rsidRPr="00464303" w:rsidRDefault="003138B4" w:rsidP="003138B4">
      <w:pPr>
        <w:jc w:val="center"/>
        <w:rPr>
          <w:b/>
          <w:bCs/>
          <w:sz w:val="24"/>
          <w:highlight w:val="yellow"/>
        </w:rPr>
      </w:pPr>
    </w:p>
    <w:p w14:paraId="1FFFF333" w14:textId="77777777" w:rsidR="003138B4" w:rsidRPr="00A873E5" w:rsidRDefault="003138B4" w:rsidP="003138B4">
      <w:pPr>
        <w:jc w:val="center"/>
        <w:rPr>
          <w:b/>
          <w:bCs/>
          <w:sz w:val="24"/>
          <w:highlight w:val="yellow"/>
        </w:rPr>
      </w:pPr>
      <w:r w:rsidRPr="007503F1">
        <w:rPr>
          <w:b/>
          <w:bCs/>
          <w:sz w:val="24"/>
        </w:rPr>
        <w:t>Часть</w:t>
      </w:r>
      <w:r w:rsidRPr="00A873E5">
        <w:rPr>
          <w:b/>
          <w:bCs/>
          <w:sz w:val="24"/>
        </w:rPr>
        <w:t xml:space="preserve"> </w:t>
      </w:r>
      <w:r>
        <w:rPr>
          <w:b/>
          <w:bCs/>
          <w:sz w:val="24"/>
        </w:rPr>
        <w:t>3</w:t>
      </w:r>
      <w:r w:rsidRPr="00A873E5">
        <w:rPr>
          <w:b/>
          <w:bCs/>
          <w:sz w:val="24"/>
          <w:highlight w:val="yellow"/>
        </w:rPr>
        <w:t xml:space="preserve"> </w:t>
      </w:r>
    </w:p>
    <w:p w14:paraId="3921BBA0" w14:textId="77777777" w:rsidR="003138B4" w:rsidRPr="00A873E5" w:rsidRDefault="003138B4" w:rsidP="003138B4">
      <w:pPr>
        <w:jc w:val="center"/>
        <w:rPr>
          <w:b/>
          <w:bCs/>
          <w:sz w:val="24"/>
          <w:highlight w:val="yellow"/>
        </w:rPr>
      </w:pPr>
    </w:p>
    <w:p w14:paraId="5E27C9A2" w14:textId="77777777" w:rsidR="003138B4" w:rsidRDefault="003138B4" w:rsidP="003138B4">
      <w:pPr>
        <w:jc w:val="center"/>
        <w:rPr>
          <w:b/>
          <w:bCs/>
          <w:sz w:val="24"/>
        </w:rPr>
      </w:pPr>
      <w:r w:rsidRPr="003138B4">
        <w:rPr>
          <w:b/>
          <w:bCs/>
          <w:sz w:val="24"/>
        </w:rPr>
        <w:t>Уплотнения для стоматологических картриджей с местной анестезией</w:t>
      </w:r>
    </w:p>
    <w:p w14:paraId="2C7B655D" w14:textId="77777777" w:rsidR="00047199" w:rsidRPr="002C22F4" w:rsidRDefault="00047199" w:rsidP="008300F8">
      <w:pPr>
        <w:pBdr>
          <w:bottom w:val="single" w:sz="4" w:space="1" w:color="auto"/>
        </w:pBdr>
        <w:tabs>
          <w:tab w:val="left" w:pos="0"/>
        </w:tabs>
        <w:ind w:firstLine="567"/>
        <w:jc w:val="center"/>
        <w:rPr>
          <w:b/>
          <w:sz w:val="24"/>
        </w:rPr>
      </w:pPr>
    </w:p>
    <w:p w14:paraId="00134FBE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введения  ________________ </w:t>
      </w:r>
    </w:p>
    <w:p w14:paraId="7FE6ECE9" w14:textId="77777777" w:rsidR="00502AC4" w:rsidRPr="00E37384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591BA305" w14:textId="77777777" w:rsidR="00A321B1" w:rsidRPr="008300F8" w:rsidRDefault="00A321B1" w:rsidP="00342E7E">
      <w:pPr>
        <w:ind w:firstLine="567"/>
        <w:rPr>
          <w:sz w:val="24"/>
        </w:rPr>
      </w:pPr>
    </w:p>
    <w:p w14:paraId="1449D3CE" w14:textId="596839C1" w:rsidR="00190D2A" w:rsidRPr="007E673B" w:rsidRDefault="005E2168" w:rsidP="00123C96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14" w:name="_Toc144910853"/>
      <w:r w:rsidRPr="007E673B">
        <w:rPr>
          <w:sz w:val="24"/>
          <w:szCs w:val="24"/>
        </w:rPr>
        <w:t>Область применения</w:t>
      </w:r>
      <w:bookmarkEnd w:id="14"/>
    </w:p>
    <w:p w14:paraId="6F4F4945" w14:textId="77777777" w:rsidR="00A3047A" w:rsidRPr="007E673B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7F5CCF3D" w14:textId="6BA931E9" w:rsidR="004808A1" w:rsidRPr="004808A1" w:rsidRDefault="004808A1" w:rsidP="004808A1">
      <w:pPr>
        <w:ind w:firstLine="567"/>
        <w:rPr>
          <w:color w:val="000000" w:themeColor="text1"/>
          <w:sz w:val="24"/>
        </w:rPr>
      </w:pPr>
      <w:r w:rsidRPr="004808A1">
        <w:rPr>
          <w:color w:val="000000" w:themeColor="text1"/>
          <w:sz w:val="24"/>
        </w:rPr>
        <w:t>Настоящий стандарт устанавливает требования к форме, размерам, материалу, эксплуатационным характеристикам и маркировке укупорочных средств для картриджей с лекарственными препаратами для местной анестезии, применяемыми в стоматологии.</w:t>
      </w:r>
    </w:p>
    <w:p w14:paraId="26875B56" w14:textId="169E0572" w:rsidR="004808A1" w:rsidRPr="004808A1" w:rsidRDefault="004808A1" w:rsidP="004808A1">
      <w:pPr>
        <w:ind w:firstLine="567"/>
        <w:rPr>
          <w:color w:val="000000" w:themeColor="text1"/>
          <w:sz w:val="24"/>
        </w:rPr>
      </w:pPr>
      <w:r w:rsidRPr="004808A1">
        <w:rPr>
          <w:color w:val="000000" w:themeColor="text1"/>
          <w:sz w:val="24"/>
        </w:rPr>
        <w:t>Настоящий стандарт распространяется на укупорочные средства для картриджей, предназначенных для одноразового применения.</w:t>
      </w:r>
    </w:p>
    <w:p w14:paraId="594A54CB" w14:textId="77777777" w:rsidR="00F04569" w:rsidRDefault="00F04569" w:rsidP="00F04569">
      <w:pPr>
        <w:ind w:firstLine="567"/>
        <w:rPr>
          <w:sz w:val="24"/>
        </w:rPr>
      </w:pPr>
    </w:p>
    <w:p w14:paraId="265A42B2" w14:textId="36AB00CC" w:rsidR="0096085F" w:rsidRPr="00F04569" w:rsidRDefault="0096085F" w:rsidP="00F04569">
      <w:pPr>
        <w:ind w:firstLine="567"/>
        <w:rPr>
          <w:sz w:val="20"/>
          <w:szCs w:val="20"/>
        </w:rPr>
      </w:pPr>
      <w:r w:rsidRPr="00F04569">
        <w:rPr>
          <w:sz w:val="20"/>
          <w:szCs w:val="20"/>
        </w:rPr>
        <w:t>Примечание</w:t>
      </w:r>
      <w:r w:rsidR="00F04569" w:rsidRPr="00F04569">
        <w:rPr>
          <w:sz w:val="20"/>
          <w:szCs w:val="20"/>
        </w:rPr>
        <w:t xml:space="preserve"> – </w:t>
      </w:r>
      <w:r w:rsidRPr="00F04569">
        <w:rPr>
          <w:sz w:val="20"/>
          <w:szCs w:val="20"/>
        </w:rPr>
        <w:t>На содержание действующего вещества, наличие примесей, стабильность и безопасность лекарственного препарата при его производстве и хранении существенное влияние могут оказывать свойства и характеристики первичной упаковки.</w:t>
      </w:r>
    </w:p>
    <w:p w14:paraId="64CB7DF2" w14:textId="77777777" w:rsidR="00047199" w:rsidRPr="00047199" w:rsidRDefault="00047199" w:rsidP="00047199">
      <w:pPr>
        <w:ind w:firstLine="567"/>
        <w:rPr>
          <w:sz w:val="24"/>
        </w:rPr>
      </w:pPr>
    </w:p>
    <w:p w14:paraId="246942D5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5" w:name="_Toc428970550"/>
      <w:bookmarkStart w:id="16" w:name="_Toc144910854"/>
      <w:r w:rsidRPr="002D7818">
        <w:rPr>
          <w:sz w:val="24"/>
          <w:szCs w:val="24"/>
        </w:rPr>
        <w:t>Нормативные ссылки</w:t>
      </w:r>
      <w:bookmarkEnd w:id="15"/>
      <w:bookmarkEnd w:id="16"/>
    </w:p>
    <w:p w14:paraId="75359EEC" w14:textId="77777777" w:rsidR="00B83207" w:rsidRDefault="00B83207" w:rsidP="00B83207">
      <w:pPr>
        <w:ind w:firstLine="567"/>
        <w:rPr>
          <w:sz w:val="24"/>
        </w:rPr>
      </w:pPr>
    </w:p>
    <w:p w14:paraId="19B3F5A7" w14:textId="77777777" w:rsidR="005F7C97" w:rsidRPr="005D40DC" w:rsidRDefault="005F7C97" w:rsidP="005F7C97">
      <w:pPr>
        <w:ind w:right="57" w:firstLine="567"/>
        <w:rPr>
          <w:sz w:val="24"/>
        </w:rPr>
      </w:pPr>
      <w:r w:rsidRPr="005D40DC">
        <w:rPr>
          <w:sz w:val="24"/>
        </w:rPr>
        <w:t xml:space="preserve">Для применения настоящего стандарта необходимы </w:t>
      </w:r>
      <w:r w:rsidRPr="005D40DC">
        <w:rPr>
          <w:sz w:val="24"/>
          <w:lang w:val="fr-FR"/>
        </w:rPr>
        <w:t xml:space="preserve">следующие ссылочные документы. </w:t>
      </w:r>
      <w:r w:rsidRPr="007B63B5">
        <w:rPr>
          <w:sz w:val="24"/>
        </w:rPr>
        <w:t>Д</w:t>
      </w:r>
      <w:r w:rsidRPr="007B63B5">
        <w:rPr>
          <w:sz w:val="24"/>
          <w:lang w:val="fr-FR"/>
        </w:rPr>
        <w:t>ля</w:t>
      </w:r>
      <w:r w:rsidRPr="007B63B5">
        <w:rPr>
          <w:sz w:val="24"/>
          <w:lang w:val="kk-KZ"/>
        </w:rPr>
        <w:t xml:space="preserve"> датированных ссылок применяют указанное издание ссылочного документа, для</w:t>
      </w:r>
      <w:r w:rsidRPr="007B63B5">
        <w:rPr>
          <w:sz w:val="24"/>
          <w:lang w:val="fr-FR"/>
        </w:rPr>
        <w:t xml:space="preserve"> недатированных ссылок применяют последнее издание ссылочного документа (включая все его изменения</w:t>
      </w:r>
      <w:r w:rsidRPr="007B63B5">
        <w:rPr>
          <w:sz w:val="24"/>
        </w:rPr>
        <w:t>):</w:t>
      </w:r>
    </w:p>
    <w:p w14:paraId="61289036" w14:textId="2D6CC013" w:rsidR="00537D26" w:rsidRPr="004808A1" w:rsidRDefault="00537D26" w:rsidP="00537D26">
      <w:pPr>
        <w:ind w:firstLine="567"/>
        <w:rPr>
          <w:color w:val="000000" w:themeColor="text1"/>
          <w:sz w:val="24"/>
        </w:rPr>
      </w:pPr>
      <w:r w:rsidRPr="009551E3">
        <w:rPr>
          <w:color w:val="000000" w:themeColor="text1"/>
          <w:sz w:val="24"/>
          <w:lang w:val="en-US"/>
        </w:rPr>
        <w:t>ISO 48</w:t>
      </w:r>
      <w:r w:rsidR="004808A1" w:rsidRPr="009551E3">
        <w:rPr>
          <w:color w:val="000000" w:themeColor="text1"/>
          <w:sz w:val="24"/>
          <w:lang w:val="en-US"/>
        </w:rPr>
        <w:t xml:space="preserve">-4:2018 Rubber, vulcanized or thermoplastic </w:t>
      </w:r>
      <w:r w:rsidR="009551E3" w:rsidRPr="009551E3">
        <w:rPr>
          <w:color w:val="000000" w:themeColor="text1"/>
          <w:sz w:val="24"/>
          <w:lang w:val="en-US"/>
        </w:rPr>
        <w:t>–</w:t>
      </w:r>
      <w:r w:rsidR="004808A1" w:rsidRPr="009551E3">
        <w:rPr>
          <w:color w:val="000000" w:themeColor="text1"/>
          <w:sz w:val="24"/>
          <w:lang w:val="en-US"/>
        </w:rPr>
        <w:t xml:space="preserve"> Determination of hardness </w:t>
      </w:r>
      <w:r w:rsidR="009551E3" w:rsidRPr="009551E3">
        <w:rPr>
          <w:color w:val="000000" w:themeColor="text1"/>
          <w:sz w:val="24"/>
          <w:lang w:val="en-US"/>
        </w:rPr>
        <w:t>–</w:t>
      </w:r>
      <w:r w:rsidR="004808A1" w:rsidRPr="009551E3">
        <w:rPr>
          <w:color w:val="000000" w:themeColor="text1"/>
          <w:sz w:val="24"/>
          <w:lang w:val="en-US"/>
        </w:rPr>
        <w:t xml:space="preserve"> Part 4: Indentation hardness by durometer method (Shore hardness) (</w:t>
      </w:r>
      <w:r w:rsidR="004808A1" w:rsidRPr="009551E3">
        <w:rPr>
          <w:color w:val="000000" w:themeColor="text1"/>
          <w:sz w:val="24"/>
        </w:rPr>
        <w:t>Резина</w:t>
      </w:r>
      <w:r w:rsidR="004808A1" w:rsidRPr="009551E3">
        <w:rPr>
          <w:color w:val="000000" w:themeColor="text1"/>
          <w:sz w:val="24"/>
          <w:lang w:val="en-US"/>
        </w:rPr>
        <w:t xml:space="preserve"> </w:t>
      </w:r>
      <w:r w:rsidR="004808A1" w:rsidRPr="009551E3">
        <w:rPr>
          <w:color w:val="000000" w:themeColor="text1"/>
          <w:sz w:val="24"/>
        </w:rPr>
        <w:t>и</w:t>
      </w:r>
      <w:r w:rsidR="004808A1" w:rsidRPr="009551E3">
        <w:rPr>
          <w:color w:val="000000" w:themeColor="text1"/>
          <w:sz w:val="24"/>
          <w:lang w:val="en-US"/>
        </w:rPr>
        <w:t xml:space="preserve"> </w:t>
      </w:r>
      <w:r w:rsidR="004808A1" w:rsidRPr="009551E3">
        <w:rPr>
          <w:color w:val="000000" w:themeColor="text1"/>
          <w:sz w:val="24"/>
        </w:rPr>
        <w:t>термопласты</w:t>
      </w:r>
      <w:r w:rsidR="004808A1" w:rsidRPr="009551E3">
        <w:rPr>
          <w:color w:val="000000" w:themeColor="text1"/>
          <w:sz w:val="24"/>
          <w:lang w:val="en-US"/>
        </w:rPr>
        <w:t xml:space="preserve">. </w:t>
      </w:r>
      <w:r w:rsidR="004808A1" w:rsidRPr="009551E3">
        <w:rPr>
          <w:color w:val="000000" w:themeColor="text1"/>
          <w:sz w:val="24"/>
        </w:rPr>
        <w:t>Определение твердости. Часть 4. Метод вдавливания с применением дюрометра (твердость по Шору)).</w:t>
      </w:r>
      <w:r w:rsidRPr="004808A1">
        <w:rPr>
          <w:color w:val="000000" w:themeColor="text1"/>
          <w:sz w:val="24"/>
        </w:rPr>
        <w:t xml:space="preserve"> </w:t>
      </w:r>
    </w:p>
    <w:p w14:paraId="6C314101" w14:textId="33BED496" w:rsidR="00537D26" w:rsidRPr="00BB1EFC" w:rsidRDefault="00537D26" w:rsidP="009551E3">
      <w:pPr>
        <w:ind w:firstLine="567"/>
        <w:rPr>
          <w:color w:val="000000" w:themeColor="text1"/>
          <w:sz w:val="24"/>
          <w:lang w:val="en-US"/>
        </w:rPr>
      </w:pPr>
      <w:r w:rsidRPr="009551E3">
        <w:rPr>
          <w:color w:val="000000" w:themeColor="text1"/>
          <w:sz w:val="24"/>
          <w:lang w:val="en-US"/>
        </w:rPr>
        <w:t>ISO 3302</w:t>
      </w:r>
      <w:r w:rsidR="004808A1" w:rsidRPr="009551E3">
        <w:rPr>
          <w:color w:val="000000" w:themeColor="text1"/>
          <w:sz w:val="24"/>
          <w:lang w:val="en-US"/>
        </w:rPr>
        <w:t xml:space="preserve">-1:2014 Rubber </w:t>
      </w:r>
      <w:r w:rsidR="009551E3" w:rsidRPr="009551E3">
        <w:rPr>
          <w:color w:val="000000" w:themeColor="text1"/>
          <w:sz w:val="24"/>
          <w:lang w:val="en-US"/>
        </w:rPr>
        <w:t>–</w:t>
      </w:r>
      <w:r w:rsidR="004808A1" w:rsidRPr="009551E3">
        <w:rPr>
          <w:color w:val="000000" w:themeColor="text1"/>
          <w:sz w:val="24"/>
          <w:lang w:val="en-US"/>
        </w:rPr>
        <w:t xml:space="preserve"> Tolerances for products </w:t>
      </w:r>
      <w:r w:rsidR="009551E3" w:rsidRPr="009551E3">
        <w:rPr>
          <w:color w:val="000000" w:themeColor="text1"/>
          <w:sz w:val="24"/>
          <w:lang w:val="en-US"/>
        </w:rPr>
        <w:t>–</w:t>
      </w:r>
      <w:r w:rsidR="004808A1" w:rsidRPr="009551E3">
        <w:rPr>
          <w:color w:val="000000" w:themeColor="text1"/>
          <w:sz w:val="24"/>
          <w:lang w:val="en-US"/>
        </w:rPr>
        <w:t xml:space="preserve"> Part 1: Dimensional tolerances (</w:t>
      </w:r>
      <w:r w:rsidR="004808A1" w:rsidRPr="009551E3">
        <w:rPr>
          <w:color w:val="000000" w:themeColor="text1"/>
          <w:sz w:val="24"/>
        </w:rPr>
        <w:t>Каучук</w:t>
      </w:r>
      <w:r w:rsidR="004808A1" w:rsidRPr="009551E3">
        <w:rPr>
          <w:color w:val="000000" w:themeColor="text1"/>
          <w:sz w:val="24"/>
          <w:lang w:val="en-US"/>
        </w:rPr>
        <w:t xml:space="preserve"> </w:t>
      </w:r>
      <w:r w:rsidR="004808A1" w:rsidRPr="009551E3">
        <w:rPr>
          <w:color w:val="000000" w:themeColor="text1"/>
          <w:sz w:val="24"/>
        </w:rPr>
        <w:t>и</w:t>
      </w:r>
      <w:r w:rsidR="004808A1" w:rsidRPr="009551E3">
        <w:rPr>
          <w:color w:val="000000" w:themeColor="text1"/>
          <w:sz w:val="24"/>
          <w:lang w:val="en-US"/>
        </w:rPr>
        <w:t xml:space="preserve"> </w:t>
      </w:r>
      <w:r w:rsidR="004808A1" w:rsidRPr="009551E3">
        <w:rPr>
          <w:color w:val="000000" w:themeColor="text1"/>
          <w:sz w:val="24"/>
        </w:rPr>
        <w:t>резина</w:t>
      </w:r>
      <w:r w:rsidR="004808A1" w:rsidRPr="009551E3">
        <w:rPr>
          <w:color w:val="000000" w:themeColor="text1"/>
          <w:sz w:val="24"/>
          <w:lang w:val="en-US"/>
        </w:rPr>
        <w:t xml:space="preserve">. </w:t>
      </w:r>
      <w:r w:rsidR="004808A1" w:rsidRPr="009551E3">
        <w:rPr>
          <w:color w:val="000000" w:themeColor="text1"/>
          <w:sz w:val="24"/>
        </w:rPr>
        <w:t>Допуски</w:t>
      </w:r>
      <w:r w:rsidR="004808A1" w:rsidRPr="00BB1EFC">
        <w:rPr>
          <w:color w:val="000000" w:themeColor="text1"/>
          <w:sz w:val="24"/>
          <w:lang w:val="en-US"/>
        </w:rPr>
        <w:t xml:space="preserve"> </w:t>
      </w:r>
      <w:r w:rsidR="004808A1" w:rsidRPr="009551E3">
        <w:rPr>
          <w:color w:val="000000" w:themeColor="text1"/>
          <w:sz w:val="24"/>
        </w:rPr>
        <w:t>на</w:t>
      </w:r>
      <w:r w:rsidR="004808A1" w:rsidRPr="00BB1EFC">
        <w:rPr>
          <w:color w:val="000000" w:themeColor="text1"/>
          <w:sz w:val="24"/>
          <w:lang w:val="en-US"/>
        </w:rPr>
        <w:t xml:space="preserve"> </w:t>
      </w:r>
      <w:r w:rsidR="004808A1" w:rsidRPr="009551E3">
        <w:rPr>
          <w:color w:val="000000" w:themeColor="text1"/>
          <w:sz w:val="24"/>
        </w:rPr>
        <w:t>изделия</w:t>
      </w:r>
      <w:r w:rsidR="004808A1" w:rsidRPr="00BB1EFC">
        <w:rPr>
          <w:color w:val="000000" w:themeColor="text1"/>
          <w:sz w:val="24"/>
          <w:lang w:val="en-US"/>
        </w:rPr>
        <w:t xml:space="preserve">. </w:t>
      </w:r>
      <w:r w:rsidR="004808A1" w:rsidRPr="009551E3">
        <w:rPr>
          <w:color w:val="000000" w:themeColor="text1"/>
          <w:sz w:val="24"/>
        </w:rPr>
        <w:t>Часть</w:t>
      </w:r>
      <w:r w:rsidR="004808A1" w:rsidRPr="00BB1EFC">
        <w:rPr>
          <w:color w:val="000000" w:themeColor="text1"/>
          <w:sz w:val="24"/>
          <w:lang w:val="en-US"/>
        </w:rPr>
        <w:t xml:space="preserve"> 1. </w:t>
      </w:r>
      <w:r w:rsidR="004808A1" w:rsidRPr="009551E3">
        <w:rPr>
          <w:color w:val="000000" w:themeColor="text1"/>
          <w:sz w:val="24"/>
        </w:rPr>
        <w:t>Допуски</w:t>
      </w:r>
      <w:r w:rsidR="004808A1" w:rsidRPr="00BB1EFC">
        <w:rPr>
          <w:color w:val="000000" w:themeColor="text1"/>
          <w:sz w:val="24"/>
          <w:lang w:val="en-US"/>
        </w:rPr>
        <w:t xml:space="preserve"> </w:t>
      </w:r>
      <w:r w:rsidR="004808A1" w:rsidRPr="009551E3">
        <w:rPr>
          <w:color w:val="000000" w:themeColor="text1"/>
          <w:sz w:val="24"/>
        </w:rPr>
        <w:t>на</w:t>
      </w:r>
      <w:r w:rsidR="004808A1" w:rsidRPr="00BB1EFC">
        <w:rPr>
          <w:color w:val="000000" w:themeColor="text1"/>
          <w:sz w:val="24"/>
          <w:lang w:val="en-US"/>
        </w:rPr>
        <w:t xml:space="preserve"> </w:t>
      </w:r>
      <w:r w:rsidR="004808A1" w:rsidRPr="009551E3">
        <w:rPr>
          <w:color w:val="000000" w:themeColor="text1"/>
          <w:sz w:val="24"/>
        </w:rPr>
        <w:t>размеры</w:t>
      </w:r>
      <w:r w:rsidR="004808A1" w:rsidRPr="00BB1EFC">
        <w:rPr>
          <w:color w:val="000000" w:themeColor="text1"/>
          <w:sz w:val="24"/>
          <w:lang w:val="en-US"/>
        </w:rPr>
        <w:t>).</w:t>
      </w:r>
      <w:r w:rsidRPr="00BB1EFC">
        <w:rPr>
          <w:color w:val="000000" w:themeColor="text1"/>
          <w:sz w:val="24"/>
          <w:lang w:val="en-US"/>
        </w:rPr>
        <w:t xml:space="preserve"> </w:t>
      </w:r>
    </w:p>
    <w:p w14:paraId="27D57B89" w14:textId="27BF9DE4" w:rsidR="004808A1" w:rsidRPr="00BB1EFC" w:rsidRDefault="004808A1" w:rsidP="00537D26">
      <w:pPr>
        <w:ind w:firstLine="567"/>
        <w:rPr>
          <w:color w:val="000000" w:themeColor="text1"/>
          <w:sz w:val="24"/>
          <w:lang w:val="en-US"/>
        </w:rPr>
      </w:pPr>
      <w:r w:rsidRPr="00BB1EFC">
        <w:rPr>
          <w:color w:val="000000" w:themeColor="text1"/>
          <w:sz w:val="24"/>
          <w:lang w:val="en-US"/>
        </w:rPr>
        <w:t xml:space="preserve">ISO 7885:2010 Dentistry </w:t>
      </w:r>
      <w:r w:rsidR="009551E3" w:rsidRPr="00BB1EFC">
        <w:rPr>
          <w:color w:val="000000" w:themeColor="text1"/>
          <w:sz w:val="24"/>
          <w:lang w:val="en-US"/>
        </w:rPr>
        <w:t>–</w:t>
      </w:r>
      <w:r w:rsidRPr="00BB1EFC">
        <w:rPr>
          <w:color w:val="000000" w:themeColor="text1"/>
          <w:sz w:val="24"/>
          <w:lang w:val="en-US"/>
        </w:rPr>
        <w:t xml:space="preserve"> Sterile dental injection needles for single use</w:t>
      </w:r>
      <w:r w:rsidR="009551E3" w:rsidRPr="00BB1EFC">
        <w:rPr>
          <w:color w:val="000000" w:themeColor="text1"/>
          <w:sz w:val="24"/>
          <w:lang w:val="en-US"/>
        </w:rPr>
        <w:t xml:space="preserve"> (</w:t>
      </w:r>
      <w:r w:rsidR="009551E3" w:rsidRPr="009551E3">
        <w:rPr>
          <w:color w:val="000000" w:themeColor="text1"/>
          <w:sz w:val="24"/>
        </w:rPr>
        <w:t>Стоматология</w:t>
      </w:r>
      <w:r w:rsidR="009551E3" w:rsidRPr="00BB1EFC">
        <w:rPr>
          <w:color w:val="000000" w:themeColor="text1"/>
          <w:sz w:val="24"/>
          <w:lang w:val="en-US"/>
        </w:rPr>
        <w:t xml:space="preserve">. </w:t>
      </w:r>
      <w:r w:rsidR="009551E3" w:rsidRPr="009551E3">
        <w:rPr>
          <w:color w:val="000000" w:themeColor="text1"/>
          <w:sz w:val="24"/>
        </w:rPr>
        <w:t>Иглы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стерильные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одноразового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использования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для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инъекций</w:t>
      </w:r>
      <w:r w:rsidR="009551E3" w:rsidRPr="00BB1EFC">
        <w:rPr>
          <w:color w:val="000000" w:themeColor="text1"/>
          <w:sz w:val="24"/>
          <w:lang w:val="en-US"/>
        </w:rPr>
        <w:t>).</w:t>
      </w:r>
    </w:p>
    <w:p w14:paraId="49EC09AB" w14:textId="4D388665" w:rsidR="00537D26" w:rsidRPr="00BB1EFC" w:rsidRDefault="00537D26" w:rsidP="00537D26">
      <w:pPr>
        <w:ind w:firstLine="567"/>
        <w:rPr>
          <w:color w:val="000000" w:themeColor="text1"/>
          <w:sz w:val="24"/>
          <w:lang w:val="en-US"/>
        </w:rPr>
      </w:pPr>
      <w:r w:rsidRPr="00BB1EFC">
        <w:rPr>
          <w:color w:val="000000" w:themeColor="text1"/>
          <w:sz w:val="24"/>
          <w:lang w:val="en-US"/>
        </w:rPr>
        <w:t>ISO 8871-1:2003 Elastomeric parts for parenterals and for devices for pharmaceutical use – Part 1: Extractables in aqueous autoclavates (</w:t>
      </w:r>
      <w:r w:rsidR="002445C8" w:rsidRPr="002445C8">
        <w:rPr>
          <w:color w:val="000000" w:themeColor="text1"/>
          <w:sz w:val="24"/>
        </w:rPr>
        <w:t>Эластомерные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детали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для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парентеральных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препаратов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и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устройств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для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фармацевтического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применения</w:t>
      </w:r>
      <w:r w:rsidR="002445C8" w:rsidRPr="00BB1EFC">
        <w:rPr>
          <w:color w:val="000000" w:themeColor="text1"/>
          <w:sz w:val="24"/>
          <w:lang w:val="en-US"/>
        </w:rPr>
        <w:t xml:space="preserve">. </w:t>
      </w:r>
      <w:r w:rsidR="002445C8" w:rsidRPr="002445C8">
        <w:rPr>
          <w:color w:val="000000" w:themeColor="text1"/>
          <w:sz w:val="24"/>
        </w:rPr>
        <w:t>Часть</w:t>
      </w:r>
      <w:r w:rsidR="002445C8" w:rsidRPr="00BB1EFC">
        <w:rPr>
          <w:color w:val="000000" w:themeColor="text1"/>
          <w:sz w:val="24"/>
          <w:lang w:val="en-US"/>
        </w:rPr>
        <w:t xml:space="preserve"> 1. </w:t>
      </w:r>
      <w:r w:rsidR="002445C8" w:rsidRPr="002445C8">
        <w:rPr>
          <w:color w:val="000000" w:themeColor="text1"/>
          <w:sz w:val="24"/>
        </w:rPr>
        <w:t>Экстрагируемые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вещества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в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водных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автоклавах</w:t>
      </w:r>
      <w:r w:rsidRPr="00BB1EFC">
        <w:rPr>
          <w:color w:val="000000" w:themeColor="text1"/>
          <w:sz w:val="24"/>
          <w:lang w:val="en-US"/>
        </w:rPr>
        <w:t>).</w:t>
      </w:r>
    </w:p>
    <w:p w14:paraId="338EE987" w14:textId="6208B6EE" w:rsidR="00537D26" w:rsidRPr="00BB1EFC" w:rsidRDefault="00537D26" w:rsidP="00537D26">
      <w:pPr>
        <w:ind w:firstLine="567"/>
        <w:rPr>
          <w:color w:val="000000" w:themeColor="text1"/>
          <w:sz w:val="24"/>
          <w:lang w:val="en-US"/>
        </w:rPr>
      </w:pPr>
      <w:r w:rsidRPr="00BB1EFC">
        <w:rPr>
          <w:color w:val="000000" w:themeColor="text1"/>
          <w:sz w:val="24"/>
          <w:lang w:val="en-US"/>
        </w:rPr>
        <w:t>ISO 8871-4:2006 Elastomeric parts for parenterals and for devices for pharmaceutical use – Part 4: Biological requirements and test methods (</w:t>
      </w:r>
      <w:r w:rsidR="002445C8" w:rsidRPr="002445C8">
        <w:rPr>
          <w:color w:val="000000" w:themeColor="text1"/>
          <w:sz w:val="24"/>
        </w:rPr>
        <w:t>Эластомерные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детали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для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парентеральных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препаратов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и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устройств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для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фармацевтического</w:t>
      </w:r>
      <w:r w:rsidR="002445C8" w:rsidRPr="00BB1EFC">
        <w:rPr>
          <w:color w:val="000000" w:themeColor="text1"/>
          <w:sz w:val="24"/>
          <w:lang w:val="en-US"/>
        </w:rPr>
        <w:t xml:space="preserve"> </w:t>
      </w:r>
      <w:r w:rsidR="002445C8" w:rsidRPr="002445C8">
        <w:rPr>
          <w:color w:val="000000" w:themeColor="text1"/>
          <w:sz w:val="24"/>
        </w:rPr>
        <w:t>применения</w:t>
      </w:r>
      <w:r w:rsidRPr="00BB1EFC">
        <w:rPr>
          <w:color w:val="000000" w:themeColor="text1"/>
          <w:sz w:val="24"/>
          <w:lang w:val="en-US"/>
        </w:rPr>
        <w:t>).</w:t>
      </w:r>
    </w:p>
    <w:p w14:paraId="0F158D92" w14:textId="035EC033" w:rsidR="009551E3" w:rsidRPr="00BB1EFC" w:rsidRDefault="009551E3" w:rsidP="004808A1">
      <w:pPr>
        <w:ind w:firstLine="567"/>
        <w:rPr>
          <w:color w:val="000000" w:themeColor="text1"/>
          <w:sz w:val="24"/>
          <w:lang w:val="en-US"/>
        </w:rPr>
      </w:pPr>
      <w:r w:rsidRPr="00BB1EFC">
        <w:rPr>
          <w:color w:val="000000" w:themeColor="text1"/>
          <w:sz w:val="24"/>
          <w:lang w:val="en-US"/>
        </w:rPr>
        <w:t>ISO 8871-5:2016 Elastomeric parts for parenterals and for devices for pharmaceutical use – Part 5: Functional requirements and testing (</w:t>
      </w:r>
      <w:r w:rsidRPr="009551E3">
        <w:rPr>
          <w:color w:val="000000" w:themeColor="text1"/>
          <w:sz w:val="24"/>
        </w:rPr>
        <w:t>Эластомерные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составляющие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для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парентеральных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систем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изделий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для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фармацевтических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целей</w:t>
      </w:r>
      <w:r w:rsidRPr="00BB1EFC">
        <w:rPr>
          <w:color w:val="000000" w:themeColor="text1"/>
          <w:sz w:val="24"/>
          <w:lang w:val="en-US"/>
        </w:rPr>
        <w:t xml:space="preserve">. </w:t>
      </w:r>
      <w:r w:rsidRPr="009551E3">
        <w:rPr>
          <w:color w:val="000000" w:themeColor="text1"/>
          <w:sz w:val="24"/>
        </w:rPr>
        <w:t>Часть</w:t>
      </w:r>
      <w:r w:rsidRPr="00BB1EFC">
        <w:rPr>
          <w:color w:val="000000" w:themeColor="text1"/>
          <w:sz w:val="24"/>
          <w:lang w:val="en-US"/>
        </w:rPr>
        <w:t xml:space="preserve"> 5. </w:t>
      </w:r>
      <w:r w:rsidRPr="009551E3">
        <w:rPr>
          <w:color w:val="000000" w:themeColor="text1"/>
          <w:sz w:val="24"/>
        </w:rPr>
        <w:t>Функциональные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требования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методы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исследований</w:t>
      </w:r>
      <w:r w:rsidRPr="00BB1EFC">
        <w:rPr>
          <w:color w:val="000000" w:themeColor="text1"/>
          <w:sz w:val="24"/>
          <w:lang w:val="en-US"/>
        </w:rPr>
        <w:t>).</w:t>
      </w:r>
    </w:p>
    <w:p w14:paraId="5E45AAFA" w14:textId="77777777" w:rsidR="009551E3" w:rsidRPr="00BB1EFC" w:rsidRDefault="009551E3" w:rsidP="009551E3">
      <w:pPr>
        <w:rPr>
          <w:sz w:val="24"/>
          <w:lang w:val="en-US"/>
        </w:rPr>
      </w:pPr>
      <w:r w:rsidRPr="00BB1EFC">
        <w:rPr>
          <w:sz w:val="24"/>
          <w:lang w:val="en-US"/>
        </w:rPr>
        <w:t>_____________________________________________________________________________</w:t>
      </w:r>
    </w:p>
    <w:p w14:paraId="31BD2BB0" w14:textId="77777777" w:rsidR="009551E3" w:rsidRPr="00BB1EFC" w:rsidRDefault="009551E3" w:rsidP="009551E3">
      <w:pPr>
        <w:ind w:firstLine="567"/>
        <w:rPr>
          <w:sz w:val="24"/>
          <w:lang w:val="en-US"/>
        </w:rPr>
      </w:pPr>
      <w:r w:rsidRPr="00D07493">
        <w:rPr>
          <w:i/>
          <w:sz w:val="24"/>
        </w:rPr>
        <w:t>Проект</w:t>
      </w:r>
      <w:r w:rsidRPr="00BB1EFC">
        <w:rPr>
          <w:i/>
          <w:sz w:val="24"/>
          <w:lang w:val="en-US"/>
        </w:rPr>
        <w:t xml:space="preserve">, </w:t>
      </w:r>
      <w:r w:rsidRPr="00D07493">
        <w:rPr>
          <w:i/>
          <w:sz w:val="24"/>
        </w:rPr>
        <w:t>редакция</w:t>
      </w:r>
      <w:r w:rsidRPr="00BB1EFC">
        <w:rPr>
          <w:i/>
          <w:sz w:val="24"/>
          <w:lang w:val="en-US"/>
        </w:rPr>
        <w:t xml:space="preserve"> 1</w:t>
      </w:r>
    </w:p>
    <w:p w14:paraId="69D02437" w14:textId="75AB86E9" w:rsidR="004808A1" w:rsidRPr="00BB1EFC" w:rsidRDefault="004808A1" w:rsidP="004808A1">
      <w:pPr>
        <w:ind w:firstLine="567"/>
        <w:rPr>
          <w:color w:val="000000" w:themeColor="text1"/>
          <w:sz w:val="24"/>
          <w:lang w:val="en-US"/>
        </w:rPr>
      </w:pPr>
      <w:r w:rsidRPr="00BB1EFC">
        <w:rPr>
          <w:color w:val="000000" w:themeColor="text1"/>
          <w:sz w:val="24"/>
          <w:lang w:val="en-US"/>
        </w:rPr>
        <w:lastRenderedPageBreak/>
        <w:t>ISO 8871-5:2005</w:t>
      </w:r>
      <w:r w:rsidR="009551E3" w:rsidRPr="00BB1EFC">
        <w:rPr>
          <w:rStyle w:val="a9"/>
          <w:color w:val="000000" w:themeColor="text1"/>
          <w:sz w:val="24"/>
          <w:lang w:val="en-US"/>
        </w:rPr>
        <w:footnoteReference w:customMarkFollows="1" w:id="1"/>
        <w:t>*</w:t>
      </w:r>
      <w:r w:rsidRPr="00BB1EFC">
        <w:rPr>
          <w:color w:val="000000" w:themeColor="text1"/>
          <w:sz w:val="24"/>
          <w:lang w:val="en-US"/>
        </w:rPr>
        <w:t xml:space="preserve"> Elastomeric parts for parenterals and for devices for pharmaceutical use </w:t>
      </w:r>
      <w:r w:rsidR="009551E3" w:rsidRPr="00BB1EFC">
        <w:rPr>
          <w:color w:val="000000" w:themeColor="text1"/>
          <w:sz w:val="24"/>
          <w:lang w:val="en-US"/>
        </w:rPr>
        <w:t>–</w:t>
      </w:r>
      <w:r w:rsidRPr="00BB1EFC">
        <w:rPr>
          <w:color w:val="000000" w:themeColor="text1"/>
          <w:sz w:val="24"/>
          <w:lang w:val="en-US"/>
        </w:rPr>
        <w:t>Part 5: Functional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Pr="00BB1EFC">
        <w:rPr>
          <w:color w:val="000000" w:themeColor="text1"/>
          <w:sz w:val="24"/>
          <w:lang w:val="en-US"/>
        </w:rPr>
        <w:t xml:space="preserve">requirements and testing </w:t>
      </w:r>
      <w:r w:rsidR="009551E3" w:rsidRPr="00BB1EFC">
        <w:rPr>
          <w:color w:val="000000" w:themeColor="text1"/>
          <w:sz w:val="24"/>
          <w:lang w:val="en-US"/>
        </w:rPr>
        <w:t>(</w:t>
      </w:r>
      <w:r w:rsidR="009551E3" w:rsidRPr="009551E3">
        <w:rPr>
          <w:color w:val="000000" w:themeColor="text1"/>
          <w:sz w:val="24"/>
        </w:rPr>
        <w:t>Элементы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эластомерные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для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устройств</w:t>
      </w:r>
      <w:r w:rsidR="009551E3" w:rsidRPr="00BB1EFC">
        <w:rPr>
          <w:color w:val="000000" w:themeColor="text1"/>
          <w:sz w:val="24"/>
          <w:lang w:val="en-US"/>
        </w:rPr>
        <w:t xml:space="preserve">, </w:t>
      </w:r>
      <w:r w:rsidR="009551E3" w:rsidRPr="009551E3">
        <w:rPr>
          <w:color w:val="000000" w:themeColor="text1"/>
          <w:sz w:val="24"/>
        </w:rPr>
        <w:t>используемых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для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парентерального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введения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препаратов</w:t>
      </w:r>
      <w:r w:rsidR="009551E3" w:rsidRPr="00BB1EFC">
        <w:rPr>
          <w:color w:val="000000" w:themeColor="text1"/>
          <w:sz w:val="24"/>
          <w:lang w:val="en-US"/>
        </w:rPr>
        <w:t xml:space="preserve">, </w:t>
      </w:r>
      <w:r w:rsidR="009551E3" w:rsidRPr="009551E3">
        <w:rPr>
          <w:color w:val="000000" w:themeColor="text1"/>
          <w:sz w:val="24"/>
        </w:rPr>
        <w:t>и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фармацевтического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назначения</w:t>
      </w:r>
      <w:r w:rsidR="009551E3" w:rsidRPr="00BB1EFC">
        <w:rPr>
          <w:color w:val="000000" w:themeColor="text1"/>
          <w:sz w:val="24"/>
          <w:lang w:val="en-US"/>
        </w:rPr>
        <w:t xml:space="preserve">. </w:t>
      </w:r>
      <w:r w:rsidR="009551E3" w:rsidRPr="009551E3">
        <w:rPr>
          <w:color w:val="000000" w:themeColor="text1"/>
          <w:sz w:val="24"/>
        </w:rPr>
        <w:t>Часть</w:t>
      </w:r>
      <w:r w:rsidR="009551E3" w:rsidRPr="00BB1EFC">
        <w:rPr>
          <w:color w:val="000000" w:themeColor="text1"/>
          <w:sz w:val="24"/>
          <w:lang w:val="en-US"/>
        </w:rPr>
        <w:t xml:space="preserve"> 5. </w:t>
      </w:r>
      <w:r w:rsidR="009551E3" w:rsidRPr="009551E3">
        <w:rPr>
          <w:color w:val="000000" w:themeColor="text1"/>
          <w:sz w:val="24"/>
        </w:rPr>
        <w:t>Функциональные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требования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и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испытания</w:t>
      </w:r>
      <w:r w:rsidR="009551E3" w:rsidRPr="00BB1EFC">
        <w:rPr>
          <w:color w:val="000000" w:themeColor="text1"/>
          <w:sz w:val="24"/>
          <w:lang w:val="en-US"/>
        </w:rPr>
        <w:t>).</w:t>
      </w:r>
    </w:p>
    <w:p w14:paraId="0FBFB735" w14:textId="3154D46F" w:rsidR="004808A1" w:rsidRPr="00BB1EFC" w:rsidRDefault="004808A1" w:rsidP="004808A1">
      <w:pPr>
        <w:ind w:firstLine="567"/>
        <w:rPr>
          <w:color w:val="000000" w:themeColor="text1"/>
          <w:sz w:val="24"/>
          <w:lang w:val="en-US"/>
        </w:rPr>
      </w:pPr>
      <w:r w:rsidRPr="00BB1EFC">
        <w:rPr>
          <w:color w:val="000000" w:themeColor="text1"/>
          <w:sz w:val="24"/>
          <w:lang w:val="en-US"/>
        </w:rPr>
        <w:t>ISO 8872</w:t>
      </w:r>
      <w:r w:rsidR="009551E3" w:rsidRPr="00BB1EFC">
        <w:rPr>
          <w:color w:val="000000" w:themeColor="text1"/>
          <w:sz w:val="24"/>
          <w:lang w:val="en-US"/>
        </w:rPr>
        <w:t>:2022</w:t>
      </w:r>
      <w:r w:rsidRPr="00BB1EFC">
        <w:rPr>
          <w:color w:val="000000" w:themeColor="text1"/>
          <w:sz w:val="24"/>
          <w:lang w:val="en-US"/>
        </w:rPr>
        <w:t xml:space="preserve"> Aluminium caps for transfusion, infusion and injection bottles — General requirements and test methods (</w:t>
      </w:r>
      <w:r w:rsidRPr="009551E3">
        <w:rPr>
          <w:color w:val="000000" w:themeColor="text1"/>
          <w:sz w:val="24"/>
        </w:rPr>
        <w:t>Алюминиевые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колпачки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алюминиевые</w:t>
      </w:r>
      <w:r w:rsidRPr="00BB1EFC">
        <w:rPr>
          <w:color w:val="000000" w:themeColor="text1"/>
          <w:sz w:val="24"/>
          <w:lang w:val="en-US"/>
        </w:rPr>
        <w:t>/</w:t>
      </w:r>
      <w:r w:rsidRPr="009551E3">
        <w:rPr>
          <w:color w:val="000000" w:themeColor="text1"/>
          <w:sz w:val="24"/>
        </w:rPr>
        <w:t>пластиковые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колпачки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для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инфузионных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флаконов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флаконов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для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инъекций</w:t>
      </w:r>
      <w:r w:rsidRPr="00BB1EFC">
        <w:rPr>
          <w:color w:val="000000" w:themeColor="text1"/>
          <w:sz w:val="24"/>
          <w:lang w:val="en-US"/>
        </w:rPr>
        <w:t xml:space="preserve">. </w:t>
      </w:r>
      <w:r w:rsidRPr="009551E3">
        <w:rPr>
          <w:color w:val="000000" w:themeColor="text1"/>
          <w:sz w:val="24"/>
        </w:rPr>
        <w:t>Общие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требования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методы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9551E3">
        <w:rPr>
          <w:color w:val="000000" w:themeColor="text1"/>
          <w:sz w:val="24"/>
        </w:rPr>
        <w:t>испытаний</w:t>
      </w:r>
      <w:r w:rsidRPr="00BB1EFC">
        <w:rPr>
          <w:color w:val="000000" w:themeColor="text1"/>
          <w:sz w:val="24"/>
          <w:lang w:val="en-US"/>
        </w:rPr>
        <w:t>).</w:t>
      </w:r>
    </w:p>
    <w:p w14:paraId="452F843D" w14:textId="5D332FDA" w:rsidR="0056645D" w:rsidRPr="00BB1EFC" w:rsidRDefault="006B59C8" w:rsidP="004808A1">
      <w:pPr>
        <w:ind w:firstLine="567"/>
        <w:rPr>
          <w:color w:val="000000" w:themeColor="text1"/>
          <w:sz w:val="24"/>
          <w:lang w:val="en-US"/>
        </w:rPr>
      </w:pPr>
      <w:r w:rsidRPr="00BB1EFC">
        <w:rPr>
          <w:color w:val="000000" w:themeColor="text1"/>
          <w:sz w:val="24"/>
          <w:lang w:val="en-US"/>
        </w:rPr>
        <w:t>ISO 11040-1:2015 Prefilled syringes – Part 1: Glass cylinders for dental local anaesthetic cartridges (</w:t>
      </w:r>
      <w:r w:rsidRPr="004808A1">
        <w:rPr>
          <w:color w:val="000000" w:themeColor="text1"/>
          <w:sz w:val="24"/>
        </w:rPr>
        <w:t>Предварительно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4808A1">
        <w:rPr>
          <w:color w:val="000000" w:themeColor="text1"/>
          <w:sz w:val="24"/>
        </w:rPr>
        <w:t>заполненные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4808A1">
        <w:rPr>
          <w:color w:val="000000" w:themeColor="text1"/>
          <w:sz w:val="24"/>
        </w:rPr>
        <w:t>шприцы</w:t>
      </w:r>
      <w:r w:rsidRPr="00BB1EFC">
        <w:rPr>
          <w:color w:val="000000" w:themeColor="text1"/>
          <w:sz w:val="24"/>
          <w:lang w:val="en-US"/>
        </w:rPr>
        <w:t xml:space="preserve">. </w:t>
      </w:r>
      <w:r w:rsidRPr="004808A1">
        <w:rPr>
          <w:color w:val="000000" w:themeColor="text1"/>
          <w:sz w:val="24"/>
        </w:rPr>
        <w:t>Часть</w:t>
      </w:r>
      <w:r w:rsidRPr="00BB1EFC">
        <w:rPr>
          <w:color w:val="000000" w:themeColor="text1"/>
          <w:sz w:val="24"/>
          <w:lang w:val="en-US"/>
        </w:rPr>
        <w:t xml:space="preserve"> 1. </w:t>
      </w:r>
      <w:r w:rsidRPr="004808A1">
        <w:rPr>
          <w:color w:val="000000" w:themeColor="text1"/>
          <w:sz w:val="24"/>
        </w:rPr>
        <w:t>Стеклянные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4808A1">
        <w:rPr>
          <w:color w:val="000000" w:themeColor="text1"/>
          <w:sz w:val="24"/>
        </w:rPr>
        <w:t>цилиндры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4808A1">
        <w:rPr>
          <w:color w:val="000000" w:themeColor="text1"/>
          <w:sz w:val="24"/>
        </w:rPr>
        <w:t>для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4808A1">
        <w:rPr>
          <w:color w:val="000000" w:themeColor="text1"/>
          <w:sz w:val="24"/>
        </w:rPr>
        <w:t>стоматологических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4808A1">
        <w:rPr>
          <w:color w:val="000000" w:themeColor="text1"/>
          <w:sz w:val="24"/>
        </w:rPr>
        <w:t>картриджей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4808A1">
        <w:rPr>
          <w:color w:val="000000" w:themeColor="text1"/>
          <w:sz w:val="24"/>
        </w:rPr>
        <w:t>с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4808A1">
        <w:rPr>
          <w:color w:val="000000" w:themeColor="text1"/>
          <w:sz w:val="24"/>
        </w:rPr>
        <w:t>местной</w:t>
      </w:r>
      <w:r w:rsidRPr="00BB1EFC">
        <w:rPr>
          <w:color w:val="000000" w:themeColor="text1"/>
          <w:sz w:val="24"/>
          <w:lang w:val="en-US"/>
        </w:rPr>
        <w:t xml:space="preserve"> </w:t>
      </w:r>
      <w:r w:rsidRPr="004808A1">
        <w:rPr>
          <w:color w:val="000000" w:themeColor="text1"/>
          <w:sz w:val="24"/>
        </w:rPr>
        <w:t>анестезией</w:t>
      </w:r>
      <w:r w:rsidR="0013592C" w:rsidRPr="00BB1EFC">
        <w:rPr>
          <w:color w:val="000000" w:themeColor="text1"/>
          <w:sz w:val="24"/>
          <w:lang w:val="en-US"/>
        </w:rPr>
        <w:t>)</w:t>
      </w:r>
      <w:r w:rsidRPr="00BB1EFC">
        <w:rPr>
          <w:color w:val="000000" w:themeColor="text1"/>
          <w:sz w:val="24"/>
          <w:lang w:val="en-US"/>
        </w:rPr>
        <w:t>.</w:t>
      </w:r>
    </w:p>
    <w:p w14:paraId="165314C4" w14:textId="0DC0FD65" w:rsidR="0056645D" w:rsidRPr="009551E3" w:rsidRDefault="004808A1" w:rsidP="0056645D">
      <w:pPr>
        <w:ind w:firstLine="567"/>
        <w:rPr>
          <w:color w:val="000000" w:themeColor="text1"/>
          <w:sz w:val="24"/>
        </w:rPr>
      </w:pPr>
      <w:r w:rsidRPr="00BB1EFC">
        <w:rPr>
          <w:color w:val="000000" w:themeColor="text1"/>
          <w:sz w:val="24"/>
          <w:lang w:val="en-US"/>
        </w:rPr>
        <w:t>ISO 11040-2</w:t>
      </w:r>
      <w:r w:rsidR="009551E3" w:rsidRPr="00BB1EFC">
        <w:rPr>
          <w:color w:val="000000" w:themeColor="text1"/>
          <w:sz w:val="24"/>
          <w:lang w:val="en-US"/>
        </w:rPr>
        <w:t>:2011</w:t>
      </w:r>
      <w:r w:rsidRPr="00BB1EFC">
        <w:rPr>
          <w:color w:val="000000" w:themeColor="text1"/>
          <w:sz w:val="24"/>
          <w:lang w:val="en-US"/>
        </w:rPr>
        <w:t xml:space="preserve"> Prefilled syringes </w:t>
      </w:r>
      <w:r w:rsidR="009551E3" w:rsidRPr="00BB1EFC">
        <w:rPr>
          <w:color w:val="000000" w:themeColor="text1"/>
          <w:sz w:val="24"/>
          <w:lang w:val="en-US"/>
        </w:rPr>
        <w:t>–</w:t>
      </w:r>
      <w:r w:rsidRPr="00BB1EFC">
        <w:rPr>
          <w:color w:val="000000" w:themeColor="text1"/>
          <w:sz w:val="24"/>
          <w:lang w:val="en-US"/>
        </w:rPr>
        <w:t xml:space="preserve"> P art 2: Plunger stoppers for dental local anaesthetic cartridges</w:t>
      </w:r>
      <w:r w:rsidR="009551E3" w:rsidRPr="00BB1EFC">
        <w:rPr>
          <w:color w:val="000000" w:themeColor="text1"/>
          <w:sz w:val="24"/>
          <w:lang w:val="en-US"/>
        </w:rPr>
        <w:t xml:space="preserve"> (</w:t>
      </w:r>
      <w:r w:rsidR="009551E3" w:rsidRPr="009551E3">
        <w:rPr>
          <w:color w:val="000000" w:themeColor="text1"/>
          <w:sz w:val="24"/>
        </w:rPr>
        <w:t>Предварительно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наполненные</w:t>
      </w:r>
      <w:r w:rsidR="009551E3" w:rsidRPr="00BB1EFC">
        <w:rPr>
          <w:color w:val="000000" w:themeColor="text1"/>
          <w:sz w:val="24"/>
          <w:lang w:val="en-US"/>
        </w:rPr>
        <w:t xml:space="preserve"> </w:t>
      </w:r>
      <w:r w:rsidR="009551E3" w:rsidRPr="009551E3">
        <w:rPr>
          <w:color w:val="000000" w:themeColor="text1"/>
          <w:sz w:val="24"/>
        </w:rPr>
        <w:t>шприцы</w:t>
      </w:r>
      <w:r w:rsidR="009551E3" w:rsidRPr="00BB1EFC">
        <w:rPr>
          <w:color w:val="000000" w:themeColor="text1"/>
          <w:sz w:val="24"/>
          <w:lang w:val="en-US"/>
        </w:rPr>
        <w:t xml:space="preserve">. </w:t>
      </w:r>
      <w:r w:rsidR="009551E3" w:rsidRPr="009551E3">
        <w:rPr>
          <w:color w:val="000000" w:themeColor="text1"/>
          <w:sz w:val="24"/>
        </w:rPr>
        <w:t>Часть 2. Пробки поршня стоматологических картриджей с местным анестетиком).</w:t>
      </w:r>
    </w:p>
    <w:p w14:paraId="36AC1C02" w14:textId="03BB502C" w:rsidR="0056645D" w:rsidRPr="009551E3" w:rsidRDefault="0056645D" w:rsidP="0056645D">
      <w:pPr>
        <w:ind w:firstLine="567"/>
        <w:rPr>
          <w:sz w:val="24"/>
        </w:rPr>
      </w:pPr>
    </w:p>
    <w:p w14:paraId="2B663FAE" w14:textId="1E875E12" w:rsidR="00A873E5" w:rsidRDefault="006B59C8" w:rsidP="00A873E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7" w:name="_Toc144910855"/>
      <w:r>
        <w:rPr>
          <w:sz w:val="24"/>
          <w:szCs w:val="24"/>
        </w:rPr>
        <w:t>Классификация</w:t>
      </w:r>
      <w:bookmarkEnd w:id="17"/>
    </w:p>
    <w:p w14:paraId="0CA5B348" w14:textId="1FAA125E" w:rsidR="00A873E5" w:rsidRDefault="00A873E5" w:rsidP="00A873E5">
      <w:pPr>
        <w:rPr>
          <w:sz w:val="24"/>
        </w:rPr>
      </w:pPr>
    </w:p>
    <w:p w14:paraId="5C5D1917" w14:textId="77777777" w:rsidR="00EC0BEC" w:rsidRPr="00EC0BEC" w:rsidRDefault="00EC0BEC" w:rsidP="00EC0BEC">
      <w:pPr>
        <w:ind w:firstLine="567"/>
        <w:rPr>
          <w:color w:val="000000" w:themeColor="text1"/>
          <w:sz w:val="24"/>
        </w:rPr>
      </w:pPr>
      <w:r w:rsidRPr="00EC0BEC">
        <w:rPr>
          <w:color w:val="000000" w:themeColor="text1"/>
          <w:sz w:val="24"/>
        </w:rPr>
        <w:t>Укупорочные средства классифицируют следующим образом:</w:t>
      </w:r>
    </w:p>
    <w:p w14:paraId="7A98677C" w14:textId="77777777" w:rsidR="00EC0BEC" w:rsidRPr="00EC0BEC" w:rsidRDefault="00EC0BEC" w:rsidP="00EC0BEC">
      <w:pPr>
        <w:pStyle w:val="af0"/>
        <w:numPr>
          <w:ilvl w:val="0"/>
          <w:numId w:val="4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 w:themeColor="text1"/>
          <w:sz w:val="24"/>
        </w:rPr>
      </w:pPr>
      <w:r w:rsidRPr="00EC0BEC">
        <w:rPr>
          <w:rFonts w:ascii="Times New Roman" w:hAnsi="Times New Roman"/>
          <w:color w:val="000000" w:themeColor="text1"/>
          <w:sz w:val="24"/>
        </w:rPr>
        <w:t>тип А: укупорочные средства с однослойным диском;</w:t>
      </w:r>
    </w:p>
    <w:p w14:paraId="43C701F9" w14:textId="77777777" w:rsidR="00EC0BEC" w:rsidRPr="00EC0BEC" w:rsidRDefault="00EC0BEC" w:rsidP="00EC0BEC">
      <w:pPr>
        <w:pStyle w:val="af0"/>
        <w:numPr>
          <w:ilvl w:val="0"/>
          <w:numId w:val="4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 w:themeColor="text1"/>
          <w:sz w:val="24"/>
        </w:rPr>
      </w:pPr>
      <w:r w:rsidRPr="00EC0BEC">
        <w:rPr>
          <w:rFonts w:ascii="Times New Roman" w:hAnsi="Times New Roman"/>
          <w:color w:val="000000" w:themeColor="text1"/>
          <w:sz w:val="24"/>
        </w:rPr>
        <w:t>тип В: укупорочные средства с двухслойным диском.</w:t>
      </w:r>
    </w:p>
    <w:p w14:paraId="5A8F6861" w14:textId="4AA42EF9" w:rsidR="006B59C8" w:rsidRDefault="006B59C8" w:rsidP="00A873E5">
      <w:pPr>
        <w:rPr>
          <w:sz w:val="24"/>
        </w:rPr>
      </w:pPr>
    </w:p>
    <w:p w14:paraId="26663105" w14:textId="572AC346" w:rsidR="006B59C8" w:rsidRDefault="00BA6207" w:rsidP="006B59C8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8" w:name="_Toc144910856"/>
      <w:r>
        <w:rPr>
          <w:sz w:val="24"/>
          <w:szCs w:val="24"/>
        </w:rPr>
        <w:t>Форма и размеры</w:t>
      </w:r>
      <w:bookmarkEnd w:id="18"/>
      <w:r>
        <w:rPr>
          <w:sz w:val="24"/>
          <w:szCs w:val="24"/>
        </w:rPr>
        <w:t xml:space="preserve"> </w:t>
      </w:r>
    </w:p>
    <w:p w14:paraId="397350B4" w14:textId="77777777" w:rsidR="006B59C8" w:rsidRDefault="006B59C8" w:rsidP="006B59C8">
      <w:pPr>
        <w:rPr>
          <w:sz w:val="24"/>
        </w:rPr>
      </w:pPr>
    </w:p>
    <w:p w14:paraId="03AE53EB" w14:textId="13DF5BDC" w:rsidR="00BA6207" w:rsidRDefault="00BA6207" w:rsidP="00BA6207">
      <w:pPr>
        <w:ind w:firstLine="567"/>
        <w:rPr>
          <w:color w:val="000000" w:themeColor="text1"/>
          <w:sz w:val="24"/>
        </w:rPr>
      </w:pPr>
      <w:r w:rsidRPr="00EC0BEC">
        <w:rPr>
          <w:color w:val="000000" w:themeColor="text1"/>
          <w:sz w:val="24"/>
        </w:rPr>
        <w:t xml:space="preserve">4.1. </w:t>
      </w:r>
      <w:r w:rsidR="00EC0BEC" w:rsidRPr="00EC0BEC">
        <w:rPr>
          <w:color w:val="000000" w:themeColor="text1"/>
          <w:sz w:val="24"/>
        </w:rPr>
        <w:t>Форма и размеры укупорочного средства (колпачка с уплотняющим диском-вкладышем) должны соответствовать указанным на рисунке 1 и в таблице 1.</w:t>
      </w:r>
    </w:p>
    <w:p w14:paraId="7AD3B1DA" w14:textId="265AFB79" w:rsidR="0057545A" w:rsidRDefault="0057545A" w:rsidP="00BA6207">
      <w:pPr>
        <w:ind w:firstLine="567"/>
        <w:rPr>
          <w:color w:val="000000" w:themeColor="text1"/>
          <w:sz w:val="24"/>
        </w:rPr>
      </w:pPr>
    </w:p>
    <w:p w14:paraId="0B6E0D6D" w14:textId="44606CAF" w:rsidR="0057545A" w:rsidRDefault="0057545A" w:rsidP="0057545A">
      <w:pPr>
        <w:ind w:firstLine="567"/>
        <w:jc w:val="right"/>
        <w:rPr>
          <w:sz w:val="24"/>
        </w:rPr>
      </w:pPr>
      <w:r>
        <w:rPr>
          <w:color w:val="000000" w:themeColor="text1"/>
          <w:sz w:val="24"/>
        </w:rPr>
        <w:t>Размеры в миллиметрах</w:t>
      </w:r>
    </w:p>
    <w:p w14:paraId="1CB100EB" w14:textId="150D3186" w:rsidR="00BA6207" w:rsidRPr="006B59C8" w:rsidRDefault="00CF085E" w:rsidP="00CF085E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3411F696" wp14:editId="1A06E1B2">
            <wp:extent cx="2743200" cy="2324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8820B" w14:textId="1EDC3B06" w:rsidR="008A0E3F" w:rsidRDefault="008A0E3F" w:rsidP="00CF085E">
      <w:pPr>
        <w:ind w:firstLine="567"/>
        <w:jc w:val="center"/>
        <w:rPr>
          <w:b/>
          <w:bCs/>
          <w:color w:val="000000" w:themeColor="text1"/>
          <w:sz w:val="24"/>
        </w:rPr>
      </w:pPr>
      <w:r w:rsidRPr="00CF085E">
        <w:rPr>
          <w:b/>
          <w:bCs/>
          <w:sz w:val="24"/>
        </w:rPr>
        <w:t xml:space="preserve">а) </w:t>
      </w:r>
      <w:r w:rsidR="00CF085E" w:rsidRPr="00CF085E">
        <w:rPr>
          <w:b/>
          <w:bCs/>
          <w:sz w:val="24"/>
        </w:rPr>
        <w:t xml:space="preserve">Тип А: </w:t>
      </w:r>
      <w:r w:rsidR="00CF085E" w:rsidRPr="00CF085E">
        <w:rPr>
          <w:b/>
          <w:bCs/>
          <w:color w:val="000000" w:themeColor="text1"/>
          <w:sz w:val="24"/>
        </w:rPr>
        <w:t>укупорочное средство с однослойным диском</w:t>
      </w:r>
    </w:p>
    <w:p w14:paraId="01D106B6" w14:textId="5ABD989C" w:rsidR="00CF085E" w:rsidRDefault="00CF085E" w:rsidP="00CF085E">
      <w:pPr>
        <w:ind w:firstLine="567"/>
        <w:jc w:val="center"/>
        <w:rPr>
          <w:b/>
          <w:bCs/>
          <w:color w:val="000000" w:themeColor="text1"/>
          <w:sz w:val="24"/>
        </w:rPr>
      </w:pPr>
    </w:p>
    <w:p w14:paraId="3694908F" w14:textId="736A7CD6" w:rsidR="00CF085E" w:rsidRPr="00CF085E" w:rsidRDefault="00CF085E" w:rsidP="00CF085E">
      <w:pPr>
        <w:ind w:firstLine="567"/>
        <w:jc w:val="center"/>
        <w:rPr>
          <w:b/>
          <w:bCs/>
          <w:sz w:val="24"/>
        </w:rPr>
      </w:pPr>
      <w:r>
        <w:rPr>
          <w:b/>
          <w:bCs/>
          <w:noProof/>
          <w:sz w:val="24"/>
        </w:rPr>
        <w:lastRenderedPageBreak/>
        <w:drawing>
          <wp:inline distT="0" distB="0" distL="0" distR="0" wp14:anchorId="4566B1E1" wp14:editId="10D5C16F">
            <wp:extent cx="3171825" cy="2247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223EB" w14:textId="6C945A74" w:rsidR="008A0E3F" w:rsidRDefault="008A0E3F" w:rsidP="008A0E3F">
      <w:pPr>
        <w:ind w:firstLine="567"/>
        <w:rPr>
          <w:sz w:val="24"/>
        </w:rPr>
      </w:pPr>
    </w:p>
    <w:p w14:paraId="1EBD3EA9" w14:textId="1A51C30B" w:rsidR="00CF085E" w:rsidRDefault="00CF085E" w:rsidP="00CF085E">
      <w:pPr>
        <w:ind w:firstLine="567"/>
        <w:jc w:val="center"/>
        <w:rPr>
          <w:b/>
          <w:bCs/>
          <w:color w:val="000000" w:themeColor="text1"/>
          <w:sz w:val="24"/>
        </w:rPr>
      </w:pPr>
      <w:r>
        <w:rPr>
          <w:b/>
          <w:bCs/>
          <w:sz w:val="24"/>
          <w:lang w:val="en-US"/>
        </w:rPr>
        <w:t>b</w:t>
      </w:r>
      <w:r w:rsidRPr="00CF085E">
        <w:rPr>
          <w:b/>
          <w:bCs/>
          <w:sz w:val="24"/>
        </w:rPr>
        <w:t xml:space="preserve">) Тип </w:t>
      </w:r>
      <w:r w:rsidR="00061FD8">
        <w:rPr>
          <w:b/>
          <w:bCs/>
          <w:sz w:val="24"/>
        </w:rPr>
        <w:t>В</w:t>
      </w:r>
      <w:r w:rsidRPr="00CF085E">
        <w:rPr>
          <w:b/>
          <w:bCs/>
          <w:sz w:val="24"/>
        </w:rPr>
        <w:t xml:space="preserve">: </w:t>
      </w:r>
      <w:r w:rsidRPr="00CF085E">
        <w:rPr>
          <w:b/>
          <w:bCs/>
          <w:color w:val="000000" w:themeColor="text1"/>
          <w:sz w:val="24"/>
        </w:rPr>
        <w:t xml:space="preserve">укупорочное средство с </w:t>
      </w:r>
      <w:r w:rsidR="00061FD8">
        <w:rPr>
          <w:b/>
          <w:bCs/>
          <w:color w:val="000000" w:themeColor="text1"/>
          <w:sz w:val="24"/>
        </w:rPr>
        <w:t>двух</w:t>
      </w:r>
      <w:r w:rsidRPr="00CF085E">
        <w:rPr>
          <w:b/>
          <w:bCs/>
          <w:color w:val="000000" w:themeColor="text1"/>
          <w:sz w:val="24"/>
        </w:rPr>
        <w:t>слойным диском</w:t>
      </w:r>
    </w:p>
    <w:p w14:paraId="4DB433C5" w14:textId="77777777" w:rsidR="00061FD8" w:rsidRDefault="00061FD8" w:rsidP="00CF085E">
      <w:pPr>
        <w:ind w:firstLine="567"/>
        <w:jc w:val="center"/>
        <w:rPr>
          <w:sz w:val="24"/>
          <w:lang w:val="kk-KZ"/>
        </w:rPr>
      </w:pPr>
    </w:p>
    <w:p w14:paraId="51697EE2" w14:textId="0A99A616" w:rsidR="00061FD8" w:rsidRPr="00061FD8" w:rsidRDefault="00061FD8" w:rsidP="00061FD8">
      <w:pPr>
        <w:jc w:val="center"/>
        <w:rPr>
          <w:b/>
          <w:bCs/>
          <w:sz w:val="24"/>
        </w:rPr>
      </w:pPr>
      <w:r w:rsidRPr="00061FD8">
        <w:rPr>
          <w:b/>
          <w:bCs/>
          <w:sz w:val="24"/>
        </w:rPr>
        <w:t xml:space="preserve">Рисунок 1 </w:t>
      </w:r>
      <w:r>
        <w:rPr>
          <w:b/>
          <w:bCs/>
          <w:sz w:val="24"/>
        </w:rPr>
        <w:t xml:space="preserve">– </w:t>
      </w:r>
      <w:r w:rsidRPr="00061FD8">
        <w:rPr>
          <w:b/>
          <w:bCs/>
          <w:sz w:val="24"/>
        </w:rPr>
        <w:t>Форма и размеры укупорочных средств для картриджей с</w:t>
      </w:r>
      <w:r>
        <w:rPr>
          <w:b/>
          <w:bCs/>
          <w:sz w:val="24"/>
        </w:rPr>
        <w:t xml:space="preserve"> </w:t>
      </w:r>
      <w:r w:rsidRPr="00061FD8">
        <w:rPr>
          <w:b/>
          <w:bCs/>
          <w:sz w:val="24"/>
        </w:rPr>
        <w:t>лекарственными препаратами для</w:t>
      </w:r>
      <w:r>
        <w:rPr>
          <w:b/>
          <w:bCs/>
          <w:sz w:val="24"/>
        </w:rPr>
        <w:t xml:space="preserve"> </w:t>
      </w:r>
      <w:r w:rsidRPr="00061FD8">
        <w:rPr>
          <w:b/>
          <w:bCs/>
          <w:sz w:val="24"/>
        </w:rPr>
        <w:t>местной анестезии, применяемыми в стоматологии</w:t>
      </w:r>
    </w:p>
    <w:p w14:paraId="24F64CE3" w14:textId="77777777" w:rsidR="000C679C" w:rsidRPr="00C11010" w:rsidRDefault="000C679C" w:rsidP="008A0E3F">
      <w:pPr>
        <w:ind w:firstLine="567"/>
        <w:rPr>
          <w:sz w:val="24"/>
        </w:rPr>
      </w:pPr>
    </w:p>
    <w:p w14:paraId="4221EFD9" w14:textId="0AFECE8D" w:rsidR="000C679C" w:rsidRDefault="000C679C" w:rsidP="000C679C">
      <w:pPr>
        <w:ind w:firstLine="567"/>
        <w:jc w:val="center"/>
        <w:rPr>
          <w:b/>
          <w:bCs/>
          <w:sz w:val="24"/>
        </w:rPr>
      </w:pPr>
      <w:r w:rsidRPr="000C679C">
        <w:rPr>
          <w:b/>
          <w:bCs/>
          <w:sz w:val="24"/>
        </w:rPr>
        <w:t xml:space="preserve">Таблица 1 </w:t>
      </w:r>
      <w:r>
        <w:rPr>
          <w:b/>
          <w:bCs/>
          <w:sz w:val="24"/>
        </w:rPr>
        <w:t xml:space="preserve">– </w:t>
      </w:r>
      <w:r w:rsidRPr="000C679C">
        <w:rPr>
          <w:b/>
          <w:bCs/>
          <w:sz w:val="24"/>
        </w:rPr>
        <w:t xml:space="preserve">Размеры </w:t>
      </w:r>
      <w:r w:rsidR="00061FD8">
        <w:rPr>
          <w:b/>
          <w:bCs/>
          <w:sz w:val="24"/>
        </w:rPr>
        <w:t xml:space="preserve">укупорочных средств </w:t>
      </w:r>
    </w:p>
    <w:p w14:paraId="3490DEE6" w14:textId="34C3E6FC" w:rsidR="000C679C" w:rsidRDefault="000C679C" w:rsidP="000C679C">
      <w:pPr>
        <w:ind w:firstLine="567"/>
        <w:jc w:val="center"/>
        <w:rPr>
          <w:b/>
          <w:bCs/>
          <w:sz w:val="24"/>
        </w:rPr>
      </w:pPr>
    </w:p>
    <w:p w14:paraId="5A812BAF" w14:textId="6C46BCAE" w:rsidR="000C679C" w:rsidRDefault="000C679C" w:rsidP="000C679C">
      <w:pPr>
        <w:ind w:firstLine="567"/>
        <w:jc w:val="right"/>
        <w:rPr>
          <w:sz w:val="24"/>
        </w:rPr>
      </w:pPr>
      <w:r w:rsidRPr="000C679C">
        <w:rPr>
          <w:sz w:val="24"/>
        </w:rPr>
        <w:t xml:space="preserve">Размеры в миллиметрах </w:t>
      </w:r>
    </w:p>
    <w:tbl>
      <w:tblPr>
        <w:tblStyle w:val="aa"/>
        <w:tblW w:w="9444" w:type="dxa"/>
        <w:jc w:val="center"/>
        <w:tblLook w:val="04A0" w:firstRow="1" w:lastRow="0" w:firstColumn="1" w:lastColumn="0" w:noHBand="0" w:noVBand="1"/>
      </w:tblPr>
      <w:tblGrid>
        <w:gridCol w:w="1672"/>
        <w:gridCol w:w="1017"/>
        <w:gridCol w:w="1843"/>
        <w:gridCol w:w="1842"/>
        <w:gridCol w:w="1535"/>
        <w:gridCol w:w="1535"/>
      </w:tblGrid>
      <w:tr w:rsidR="00061FD8" w:rsidRPr="00061FD8" w14:paraId="51AC986A" w14:textId="77777777" w:rsidTr="000A54B7">
        <w:trPr>
          <w:jc w:val="center"/>
        </w:trPr>
        <w:tc>
          <w:tcPr>
            <w:tcW w:w="1672" w:type="dxa"/>
            <w:vMerge w:val="restart"/>
            <w:vAlign w:val="center"/>
          </w:tcPr>
          <w:p w14:paraId="493797F8" w14:textId="1ED6E4B7" w:rsidR="00061FD8" w:rsidRPr="00061FD8" w:rsidRDefault="00061FD8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Номинальный размер</w:t>
            </w:r>
          </w:p>
        </w:tc>
        <w:tc>
          <w:tcPr>
            <w:tcW w:w="1017" w:type="dxa"/>
            <w:vMerge w:val="restart"/>
            <w:vAlign w:val="center"/>
          </w:tcPr>
          <w:p w14:paraId="74CDD62A" w14:textId="7525047F" w:rsidR="00061FD8" w:rsidRPr="00061FD8" w:rsidRDefault="00061FD8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179DF7A1" w14:textId="59106000" w:rsidR="00061FD8" w:rsidRPr="00061FD8" w:rsidRDefault="00061FD8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Общая высота колпачка</w:t>
            </w:r>
            <w:r w:rsidR="000A54B7" w:rsidRPr="000A54B7">
              <w:rPr>
                <w:sz w:val="24"/>
                <w:vertAlign w:val="superscript"/>
              </w:rPr>
              <w:t>а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2231A465" w14:textId="06DEA1C8" w:rsidR="00061FD8" w:rsidRPr="00061FD8" w:rsidRDefault="00061FD8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Толщина диска</w:t>
            </w:r>
          </w:p>
        </w:tc>
        <w:tc>
          <w:tcPr>
            <w:tcW w:w="1535" w:type="dxa"/>
            <w:tcBorders>
              <w:bottom w:val="nil"/>
            </w:tcBorders>
            <w:vAlign w:val="center"/>
          </w:tcPr>
          <w:p w14:paraId="657C866A" w14:textId="689E202F" w:rsidR="00061FD8" w:rsidRPr="00061FD8" w:rsidRDefault="00061FD8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Внутренний диаметр колпачка</w:t>
            </w:r>
          </w:p>
        </w:tc>
        <w:tc>
          <w:tcPr>
            <w:tcW w:w="1535" w:type="dxa"/>
            <w:tcBorders>
              <w:bottom w:val="nil"/>
            </w:tcBorders>
            <w:vAlign w:val="center"/>
          </w:tcPr>
          <w:p w14:paraId="753D7489" w14:textId="2B0D6F21" w:rsidR="00061FD8" w:rsidRPr="00061FD8" w:rsidRDefault="00061FD8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Диаметр отверстия  </w:t>
            </w:r>
          </w:p>
        </w:tc>
      </w:tr>
      <w:tr w:rsidR="00061FD8" w:rsidRPr="00061FD8" w14:paraId="22DA5336" w14:textId="77777777" w:rsidTr="000A54B7">
        <w:trPr>
          <w:jc w:val="center"/>
        </w:trPr>
        <w:tc>
          <w:tcPr>
            <w:tcW w:w="1672" w:type="dxa"/>
            <w:vMerge/>
            <w:tcBorders>
              <w:bottom w:val="double" w:sz="4" w:space="0" w:color="auto"/>
            </w:tcBorders>
            <w:vAlign w:val="center"/>
          </w:tcPr>
          <w:p w14:paraId="65600308" w14:textId="77777777" w:rsidR="00061FD8" w:rsidRPr="00061FD8" w:rsidRDefault="00061FD8" w:rsidP="00061FD8">
            <w:pPr>
              <w:jc w:val="center"/>
              <w:rPr>
                <w:sz w:val="24"/>
              </w:rPr>
            </w:pPr>
          </w:p>
        </w:tc>
        <w:tc>
          <w:tcPr>
            <w:tcW w:w="1017" w:type="dxa"/>
            <w:vMerge/>
            <w:tcBorders>
              <w:bottom w:val="double" w:sz="4" w:space="0" w:color="auto"/>
            </w:tcBorders>
            <w:vAlign w:val="center"/>
          </w:tcPr>
          <w:p w14:paraId="2F6132A8" w14:textId="77777777" w:rsidR="00061FD8" w:rsidRPr="00061FD8" w:rsidRDefault="00061FD8" w:rsidP="00061FD8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center"/>
          </w:tcPr>
          <w:p w14:paraId="58021A0E" w14:textId="77777777" w:rsidR="00061FD8" w:rsidRDefault="00061FD8" w:rsidP="00061FD8">
            <w:pPr>
              <w:jc w:val="center"/>
              <w:rPr>
                <w:sz w:val="24"/>
                <w:vertAlign w:val="subscript"/>
                <w:lang w:val="en-US"/>
              </w:rPr>
            </w:pPr>
            <w:r w:rsidRPr="00061FD8">
              <w:rPr>
                <w:i/>
                <w:iCs/>
                <w:sz w:val="24"/>
                <w:lang w:val="en-US"/>
              </w:rPr>
              <w:t>h</w:t>
            </w:r>
            <w:r w:rsidRPr="00061FD8">
              <w:rPr>
                <w:sz w:val="24"/>
                <w:vertAlign w:val="subscript"/>
                <w:lang w:val="en-US"/>
              </w:rPr>
              <w:t>1</w:t>
            </w:r>
          </w:p>
          <w:p w14:paraId="3EE12E53" w14:textId="44A1B355" w:rsidR="00061FD8" w:rsidRPr="00061FD8" w:rsidRDefault="00061FD8" w:rsidP="00061FD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± 0,15</w:t>
            </w:r>
          </w:p>
        </w:tc>
        <w:tc>
          <w:tcPr>
            <w:tcW w:w="1842" w:type="dxa"/>
            <w:tcBorders>
              <w:top w:val="nil"/>
              <w:bottom w:val="double" w:sz="4" w:space="0" w:color="auto"/>
            </w:tcBorders>
            <w:vAlign w:val="center"/>
          </w:tcPr>
          <w:p w14:paraId="2F7E6271" w14:textId="4BAC89BE" w:rsidR="00061FD8" w:rsidRDefault="00061FD8" w:rsidP="00061FD8">
            <w:pPr>
              <w:jc w:val="center"/>
              <w:rPr>
                <w:sz w:val="24"/>
                <w:vertAlign w:val="subscript"/>
                <w:lang w:val="en-US"/>
              </w:rPr>
            </w:pPr>
            <w:r w:rsidRPr="00061FD8">
              <w:rPr>
                <w:i/>
                <w:iCs/>
                <w:sz w:val="24"/>
                <w:lang w:val="en-US"/>
              </w:rPr>
              <w:t>h</w:t>
            </w:r>
            <w:r>
              <w:rPr>
                <w:sz w:val="24"/>
                <w:vertAlign w:val="subscript"/>
                <w:lang w:val="en-US"/>
              </w:rPr>
              <w:t>2</w:t>
            </w:r>
          </w:p>
          <w:p w14:paraId="5FBAF114" w14:textId="123E9D39" w:rsidR="00061FD8" w:rsidRPr="00061FD8" w:rsidRDefault="00061FD8" w:rsidP="00061FD8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± 0,15</w:t>
            </w:r>
          </w:p>
        </w:tc>
        <w:tc>
          <w:tcPr>
            <w:tcW w:w="1535" w:type="dxa"/>
            <w:tcBorders>
              <w:top w:val="nil"/>
              <w:bottom w:val="double" w:sz="4" w:space="0" w:color="auto"/>
            </w:tcBorders>
            <w:vAlign w:val="center"/>
          </w:tcPr>
          <w:p w14:paraId="352D1A69" w14:textId="11FD01D0" w:rsidR="00061FD8" w:rsidRDefault="00061FD8" w:rsidP="00061FD8">
            <w:pPr>
              <w:jc w:val="center"/>
              <w:rPr>
                <w:sz w:val="24"/>
                <w:vertAlign w:val="subscript"/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d</w:t>
            </w:r>
            <w:r w:rsidRPr="00061FD8">
              <w:rPr>
                <w:sz w:val="24"/>
                <w:vertAlign w:val="subscript"/>
                <w:lang w:val="en-US"/>
              </w:rPr>
              <w:t>1</w:t>
            </w:r>
          </w:p>
          <w:p w14:paraId="21BF7EAF" w14:textId="4739F190" w:rsidR="00061FD8" w:rsidRPr="00061FD8" w:rsidRDefault="00061FD8" w:rsidP="00061FD8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± 0</w:t>
            </w:r>
            <w:r w:rsidR="00B44FBD">
              <w:rPr>
                <w:sz w:val="24"/>
                <w:lang w:val="en-US"/>
              </w:rPr>
              <w:t>,0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535" w:type="dxa"/>
            <w:tcBorders>
              <w:top w:val="nil"/>
              <w:bottom w:val="double" w:sz="4" w:space="0" w:color="auto"/>
            </w:tcBorders>
            <w:vAlign w:val="center"/>
          </w:tcPr>
          <w:p w14:paraId="65C91FC4" w14:textId="150EDBF2" w:rsidR="008930CA" w:rsidRDefault="008930CA" w:rsidP="008930CA">
            <w:pPr>
              <w:jc w:val="center"/>
              <w:rPr>
                <w:sz w:val="24"/>
                <w:vertAlign w:val="subscript"/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d</w:t>
            </w:r>
            <w:r>
              <w:rPr>
                <w:sz w:val="24"/>
                <w:vertAlign w:val="subscript"/>
                <w:lang w:val="en-US"/>
              </w:rPr>
              <w:t>2</w:t>
            </w:r>
          </w:p>
          <w:p w14:paraId="4A6BC110" w14:textId="5CCA3063" w:rsidR="00061FD8" w:rsidRPr="00061FD8" w:rsidRDefault="008930CA" w:rsidP="008930C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± 0,3</w:t>
            </w:r>
            <w:r w:rsidR="00735627">
              <w:rPr>
                <w:sz w:val="24"/>
                <w:lang w:val="en-US"/>
              </w:rPr>
              <w:t xml:space="preserve">  </w:t>
            </w:r>
          </w:p>
        </w:tc>
      </w:tr>
      <w:tr w:rsidR="00061FD8" w:rsidRPr="00061FD8" w14:paraId="393A33CB" w14:textId="77777777" w:rsidTr="000A54B7">
        <w:trPr>
          <w:jc w:val="center"/>
        </w:trPr>
        <w:tc>
          <w:tcPr>
            <w:tcW w:w="1672" w:type="dxa"/>
            <w:tcBorders>
              <w:top w:val="double" w:sz="4" w:space="0" w:color="auto"/>
            </w:tcBorders>
            <w:vAlign w:val="center"/>
          </w:tcPr>
          <w:p w14:paraId="2CB714A3" w14:textId="4A3E74DE" w:rsidR="00061FD8" w:rsidRPr="00735627" w:rsidRDefault="0073562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1017" w:type="dxa"/>
            <w:tcBorders>
              <w:top w:val="double" w:sz="4" w:space="0" w:color="auto"/>
            </w:tcBorders>
            <w:vAlign w:val="center"/>
          </w:tcPr>
          <w:p w14:paraId="069F78C6" w14:textId="2B8F57CE" w:rsidR="00061FD8" w:rsidRPr="00061FD8" w:rsidRDefault="0073562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EE90951" w14:textId="6789FBFA" w:rsidR="00061FD8" w:rsidRPr="00061FD8" w:rsidRDefault="000A54B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4,85 до 4,90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3D17238B" w14:textId="2CC5E4FB" w:rsidR="00061FD8" w:rsidRPr="00061FD8" w:rsidRDefault="000A54B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1,3 до 1,5</w:t>
            </w:r>
          </w:p>
        </w:tc>
        <w:tc>
          <w:tcPr>
            <w:tcW w:w="1535" w:type="dxa"/>
            <w:tcBorders>
              <w:top w:val="double" w:sz="4" w:space="0" w:color="auto"/>
            </w:tcBorders>
            <w:vAlign w:val="center"/>
          </w:tcPr>
          <w:p w14:paraId="3BBB7166" w14:textId="7D7E9401" w:rsidR="00061FD8" w:rsidRPr="00061FD8" w:rsidRDefault="000A54B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1535" w:type="dxa"/>
            <w:tcBorders>
              <w:top w:val="double" w:sz="4" w:space="0" w:color="auto"/>
            </w:tcBorders>
            <w:vAlign w:val="center"/>
          </w:tcPr>
          <w:p w14:paraId="20FA3118" w14:textId="7B75444D" w:rsidR="00061FD8" w:rsidRPr="00061FD8" w:rsidRDefault="000A54B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061FD8" w:rsidRPr="00061FD8" w14:paraId="2B377836" w14:textId="77777777" w:rsidTr="000A54B7">
        <w:trPr>
          <w:jc w:val="center"/>
        </w:trPr>
        <w:tc>
          <w:tcPr>
            <w:tcW w:w="1672" w:type="dxa"/>
            <w:vAlign w:val="center"/>
          </w:tcPr>
          <w:p w14:paraId="08E1D6EE" w14:textId="394BC9F4" w:rsidR="00061FD8" w:rsidRPr="00061FD8" w:rsidRDefault="0073562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1017" w:type="dxa"/>
            <w:vAlign w:val="center"/>
          </w:tcPr>
          <w:p w14:paraId="5AFF1651" w14:textId="35283C39" w:rsidR="00061FD8" w:rsidRPr="00061FD8" w:rsidRDefault="0073562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3" w:type="dxa"/>
            <w:vAlign w:val="center"/>
          </w:tcPr>
          <w:p w14:paraId="07080190" w14:textId="588BFFF0" w:rsidR="00061FD8" w:rsidRPr="00061FD8" w:rsidRDefault="000A54B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4,85 до 5,30</w:t>
            </w:r>
          </w:p>
        </w:tc>
        <w:tc>
          <w:tcPr>
            <w:tcW w:w="1842" w:type="dxa"/>
            <w:vAlign w:val="center"/>
          </w:tcPr>
          <w:p w14:paraId="5930A683" w14:textId="3B22E21D" w:rsidR="00061FD8" w:rsidRPr="00061FD8" w:rsidRDefault="000A54B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1,45 до 1,95</w:t>
            </w:r>
          </w:p>
        </w:tc>
        <w:tc>
          <w:tcPr>
            <w:tcW w:w="1535" w:type="dxa"/>
            <w:vAlign w:val="center"/>
          </w:tcPr>
          <w:p w14:paraId="3A70C815" w14:textId="5EC54BAD" w:rsidR="00061FD8" w:rsidRPr="00061FD8" w:rsidRDefault="000A54B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1535" w:type="dxa"/>
            <w:vAlign w:val="center"/>
          </w:tcPr>
          <w:p w14:paraId="13B894F7" w14:textId="11375F10" w:rsidR="00061FD8" w:rsidRPr="00061FD8" w:rsidRDefault="000A54B7" w:rsidP="00061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0A54B7" w:rsidRPr="00061FD8" w14:paraId="618F9ED4" w14:textId="77777777" w:rsidTr="00677177">
        <w:trPr>
          <w:jc w:val="center"/>
        </w:trPr>
        <w:tc>
          <w:tcPr>
            <w:tcW w:w="9444" w:type="dxa"/>
            <w:gridSpan w:val="6"/>
            <w:vAlign w:val="center"/>
          </w:tcPr>
          <w:p w14:paraId="688E834B" w14:textId="36804F7C" w:rsidR="000A54B7" w:rsidRDefault="000A54B7" w:rsidP="000A54B7">
            <w:pPr>
              <w:ind w:firstLine="589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______________________</w:t>
            </w:r>
          </w:p>
          <w:p w14:paraId="7BA41A3D" w14:textId="0F025BF5" w:rsidR="000A54B7" w:rsidRPr="000A54B7" w:rsidRDefault="000A54B7" w:rsidP="000A54B7">
            <w:pPr>
              <w:ind w:firstLine="589"/>
              <w:rPr>
                <w:sz w:val="20"/>
                <w:szCs w:val="20"/>
              </w:rPr>
            </w:pPr>
            <w:r w:rsidRPr="000A54B7">
              <w:rPr>
                <w:sz w:val="20"/>
                <w:szCs w:val="20"/>
                <w:vertAlign w:val="superscript"/>
              </w:rPr>
              <w:t>а</w:t>
            </w:r>
            <w:r w:rsidRPr="000A54B7">
              <w:rPr>
                <w:sz w:val="20"/>
                <w:szCs w:val="20"/>
              </w:rPr>
              <w:t xml:space="preserve"> </w:t>
            </w:r>
            <w:r w:rsidRPr="000A54B7">
              <w:rPr>
                <w:rStyle w:val="aff9"/>
                <w:rFonts w:ascii="Times New Roman" w:hAnsi="Times New Roman" w:cs="Times New Roman"/>
                <w:color w:val="000000"/>
                <w:sz w:val="20"/>
                <w:szCs w:val="20"/>
              </w:rPr>
              <w:t>Высота укупорочного средства зависит от толщины и твердости диска.</w:t>
            </w:r>
            <w:r w:rsidRPr="000A54B7">
              <w:rPr>
                <w:sz w:val="20"/>
                <w:szCs w:val="20"/>
              </w:rPr>
              <w:t xml:space="preserve">  </w:t>
            </w:r>
          </w:p>
        </w:tc>
      </w:tr>
    </w:tbl>
    <w:p w14:paraId="70C147A9" w14:textId="41E70053" w:rsidR="00061FD8" w:rsidRDefault="00061FD8" w:rsidP="00061FD8">
      <w:pPr>
        <w:ind w:firstLine="567"/>
        <w:jc w:val="center"/>
        <w:rPr>
          <w:sz w:val="24"/>
        </w:rPr>
      </w:pPr>
    </w:p>
    <w:p w14:paraId="51A63857" w14:textId="77777777" w:rsidR="00EC5BFE" w:rsidRPr="000C679C" w:rsidRDefault="00EC5BFE" w:rsidP="000A54B7">
      <w:pPr>
        <w:ind w:firstLine="567"/>
        <w:rPr>
          <w:sz w:val="24"/>
        </w:rPr>
      </w:pPr>
    </w:p>
    <w:p w14:paraId="6ADC5049" w14:textId="722E66FA" w:rsidR="000A54B7" w:rsidRDefault="0058155C" w:rsidP="000A54B7">
      <w:pPr>
        <w:ind w:firstLine="567"/>
        <w:rPr>
          <w:sz w:val="24"/>
        </w:rPr>
      </w:pPr>
      <w:r>
        <w:rPr>
          <w:sz w:val="24"/>
        </w:rPr>
        <w:t xml:space="preserve">4.2 </w:t>
      </w:r>
      <w:r w:rsidR="000A54B7" w:rsidRPr="000A54B7">
        <w:rPr>
          <w:sz w:val="24"/>
        </w:rPr>
        <w:t>Для укупорочных средств типа В оба слоя диска должны быть сплошными. Соотношение толщины отдельных слоев согласовывают между производителем и потребителем.</w:t>
      </w:r>
    </w:p>
    <w:p w14:paraId="2100FDF4" w14:textId="65DC2644" w:rsidR="000A54B7" w:rsidRDefault="0058155C" w:rsidP="000A54B7">
      <w:pPr>
        <w:ind w:firstLine="567"/>
        <w:rPr>
          <w:sz w:val="24"/>
        </w:rPr>
      </w:pPr>
      <w:r>
        <w:rPr>
          <w:sz w:val="24"/>
        </w:rPr>
        <w:t xml:space="preserve">4.3 </w:t>
      </w:r>
      <w:r w:rsidR="000A54B7" w:rsidRPr="000A54B7">
        <w:rPr>
          <w:sz w:val="24"/>
        </w:rPr>
        <w:t>Диаметр резиновых дисков должен обеспечивать достаточно плотную посадку в алюминиевом</w:t>
      </w:r>
      <w:r w:rsidR="000A54B7" w:rsidRPr="000A54B7">
        <w:rPr>
          <w:sz w:val="24"/>
        </w:rPr>
        <w:br/>
        <w:t>колпачке для предотвращения выпадения дисков.</w:t>
      </w:r>
    </w:p>
    <w:p w14:paraId="3E1B2FD0" w14:textId="59FF4BB4" w:rsidR="000A54B7" w:rsidRDefault="0058155C" w:rsidP="000A54B7">
      <w:pPr>
        <w:ind w:firstLine="567"/>
        <w:rPr>
          <w:sz w:val="24"/>
        </w:rPr>
      </w:pPr>
      <w:r>
        <w:rPr>
          <w:sz w:val="24"/>
        </w:rPr>
        <w:t xml:space="preserve">4.4 </w:t>
      </w:r>
      <w:r w:rsidR="000A54B7" w:rsidRPr="000A54B7">
        <w:rPr>
          <w:sz w:val="24"/>
        </w:rPr>
        <w:t xml:space="preserve">Общие допуски на размеры должны соответствовать </w:t>
      </w:r>
      <w:r>
        <w:rPr>
          <w:sz w:val="24"/>
          <w:lang w:val="en-US"/>
        </w:rPr>
        <w:t>ISO</w:t>
      </w:r>
      <w:r w:rsidRPr="0058155C">
        <w:rPr>
          <w:sz w:val="24"/>
        </w:rPr>
        <w:t xml:space="preserve"> 3302-1</w:t>
      </w:r>
      <w:r w:rsidR="000A54B7" w:rsidRPr="000A54B7">
        <w:rPr>
          <w:sz w:val="24"/>
        </w:rPr>
        <w:t>, если не указано иное.</w:t>
      </w:r>
    </w:p>
    <w:p w14:paraId="72EC922B" w14:textId="77777777" w:rsidR="000A54B7" w:rsidRPr="000A54B7" w:rsidRDefault="000A54B7" w:rsidP="008545BB">
      <w:pPr>
        <w:ind w:firstLine="567"/>
        <w:rPr>
          <w:sz w:val="24"/>
        </w:rPr>
      </w:pPr>
    </w:p>
    <w:p w14:paraId="21319CB2" w14:textId="1D659D91" w:rsidR="008545BB" w:rsidRDefault="008545BB" w:rsidP="008545BB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9" w:name="_Toc144910857"/>
      <w:r>
        <w:rPr>
          <w:sz w:val="24"/>
          <w:szCs w:val="24"/>
        </w:rPr>
        <w:t>Условное обозначение</w:t>
      </w:r>
      <w:bookmarkEnd w:id="19"/>
      <w:r>
        <w:rPr>
          <w:sz w:val="24"/>
          <w:szCs w:val="24"/>
        </w:rPr>
        <w:t xml:space="preserve"> </w:t>
      </w:r>
    </w:p>
    <w:p w14:paraId="075510DD" w14:textId="77777777" w:rsidR="008545BB" w:rsidRDefault="008545BB" w:rsidP="008545BB">
      <w:pPr>
        <w:rPr>
          <w:sz w:val="24"/>
        </w:rPr>
      </w:pPr>
    </w:p>
    <w:p w14:paraId="742ED683" w14:textId="55366559" w:rsidR="0058155C" w:rsidRPr="0058155C" w:rsidRDefault="0058155C" w:rsidP="0058155C">
      <w:pPr>
        <w:ind w:firstLine="567"/>
        <w:rPr>
          <w:sz w:val="24"/>
        </w:rPr>
      </w:pPr>
      <w:r w:rsidRPr="0058155C">
        <w:rPr>
          <w:sz w:val="24"/>
        </w:rPr>
        <w:t>Укупорочные средства обозначают в соответствии с их типом (см. раздел 3 и рисунок 1). Условное обозначение должно включать: слова «укупорочное средство», обозначение настоящего стандарта и букву, обозначающую тип.</w:t>
      </w:r>
    </w:p>
    <w:p w14:paraId="46137795" w14:textId="0D715164" w:rsidR="0058155C" w:rsidRDefault="0058155C" w:rsidP="0058155C">
      <w:pPr>
        <w:ind w:firstLine="567"/>
        <w:rPr>
          <w:sz w:val="24"/>
        </w:rPr>
      </w:pPr>
    </w:p>
    <w:p w14:paraId="4F4C207A" w14:textId="77777777" w:rsidR="0058155C" w:rsidRDefault="0058155C" w:rsidP="0058155C">
      <w:pPr>
        <w:ind w:firstLine="567"/>
        <w:rPr>
          <w:sz w:val="24"/>
        </w:rPr>
      </w:pPr>
    </w:p>
    <w:p w14:paraId="43E84857" w14:textId="553A5BC5" w:rsidR="0058155C" w:rsidRPr="0058155C" w:rsidRDefault="0058155C" w:rsidP="0058155C">
      <w:pPr>
        <w:ind w:firstLine="567"/>
        <w:rPr>
          <w:sz w:val="20"/>
          <w:szCs w:val="20"/>
        </w:rPr>
      </w:pPr>
      <w:r w:rsidRPr="0058155C">
        <w:rPr>
          <w:b/>
          <w:bCs/>
          <w:i/>
          <w:iCs/>
          <w:sz w:val="20"/>
          <w:szCs w:val="20"/>
        </w:rPr>
        <w:lastRenderedPageBreak/>
        <w:t>Пример –</w:t>
      </w:r>
      <w:r w:rsidRPr="0058155C">
        <w:rPr>
          <w:sz w:val="20"/>
          <w:szCs w:val="20"/>
        </w:rPr>
        <w:t xml:space="preserve"> Обозначение укупорочного средства типа А (т. е. однослойный):</w:t>
      </w:r>
    </w:p>
    <w:p w14:paraId="32E2F63E" w14:textId="77777777" w:rsidR="0058155C" w:rsidRDefault="0058155C" w:rsidP="0058155C">
      <w:pPr>
        <w:ind w:firstLine="567"/>
        <w:jc w:val="center"/>
        <w:rPr>
          <w:b/>
          <w:bCs/>
          <w:sz w:val="20"/>
          <w:szCs w:val="20"/>
        </w:rPr>
      </w:pPr>
    </w:p>
    <w:p w14:paraId="412C090C" w14:textId="7860C142" w:rsidR="0058155C" w:rsidRPr="0058155C" w:rsidRDefault="0058155C" w:rsidP="0058155C">
      <w:pPr>
        <w:ind w:firstLine="567"/>
        <w:jc w:val="center"/>
        <w:rPr>
          <w:b/>
          <w:bCs/>
          <w:sz w:val="20"/>
          <w:szCs w:val="20"/>
        </w:rPr>
      </w:pPr>
      <w:r w:rsidRPr="0058155C">
        <w:rPr>
          <w:b/>
          <w:bCs/>
          <w:sz w:val="20"/>
          <w:szCs w:val="20"/>
        </w:rPr>
        <w:t xml:space="preserve">Укупорочное средство </w:t>
      </w:r>
      <w:r w:rsidRPr="0058155C">
        <w:rPr>
          <w:b/>
          <w:bCs/>
          <w:sz w:val="20"/>
          <w:szCs w:val="20"/>
          <w:lang w:val="kk-KZ"/>
        </w:rPr>
        <w:t xml:space="preserve">СТ РК </w:t>
      </w:r>
      <w:r w:rsidRPr="0058155C">
        <w:rPr>
          <w:b/>
          <w:bCs/>
          <w:sz w:val="20"/>
          <w:szCs w:val="20"/>
          <w:lang w:val="en-US"/>
        </w:rPr>
        <w:t>ISO</w:t>
      </w:r>
      <w:r w:rsidRPr="0058155C">
        <w:rPr>
          <w:b/>
          <w:bCs/>
          <w:sz w:val="20"/>
          <w:szCs w:val="20"/>
        </w:rPr>
        <w:t xml:space="preserve"> 11040-3–А.</w:t>
      </w:r>
    </w:p>
    <w:p w14:paraId="0403BF06" w14:textId="73108AF3" w:rsidR="008545BB" w:rsidRDefault="008545BB" w:rsidP="008545BB">
      <w:pPr>
        <w:ind w:firstLine="567"/>
        <w:rPr>
          <w:rStyle w:val="15"/>
          <w:b/>
          <w:bCs/>
          <w:i/>
          <w:iCs/>
          <w:color w:val="000000"/>
          <w:sz w:val="18"/>
          <w:szCs w:val="18"/>
        </w:rPr>
      </w:pPr>
    </w:p>
    <w:p w14:paraId="0731B77F" w14:textId="5E58CB8E" w:rsidR="00103980" w:rsidRDefault="00103980" w:rsidP="00103980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0" w:name="_Toc144910858"/>
      <w:r>
        <w:rPr>
          <w:sz w:val="24"/>
          <w:szCs w:val="24"/>
          <w:lang w:val="kk-KZ"/>
        </w:rPr>
        <w:t>Материал</w:t>
      </w:r>
      <w:bookmarkEnd w:id="20"/>
    </w:p>
    <w:p w14:paraId="19592B60" w14:textId="77777777" w:rsidR="00103980" w:rsidRDefault="00103980" w:rsidP="00103980">
      <w:pPr>
        <w:rPr>
          <w:sz w:val="24"/>
        </w:rPr>
      </w:pPr>
    </w:p>
    <w:p w14:paraId="6FA7FFEE" w14:textId="77777777" w:rsidR="0058155C" w:rsidRPr="0058155C" w:rsidRDefault="0058155C" w:rsidP="0058155C">
      <w:pPr>
        <w:pStyle w:val="2"/>
        <w:numPr>
          <w:ilvl w:val="1"/>
          <w:numId w:val="4"/>
        </w:numPr>
        <w:tabs>
          <w:tab w:val="clear" w:pos="1556"/>
        </w:tabs>
        <w:ind w:left="1134" w:hanging="567"/>
        <w:rPr>
          <w:lang w:val="kk-KZ"/>
        </w:rPr>
      </w:pPr>
      <w:bookmarkStart w:id="21" w:name="_Toc144910859"/>
      <w:r w:rsidRPr="0058155C">
        <w:rPr>
          <w:lang w:val="kk-KZ"/>
        </w:rPr>
        <w:t>Колпачок</w:t>
      </w:r>
      <w:bookmarkEnd w:id="21"/>
    </w:p>
    <w:p w14:paraId="2A8C74E2" w14:textId="77777777" w:rsidR="0058155C" w:rsidRDefault="0058155C" w:rsidP="0058155C">
      <w:pPr>
        <w:ind w:firstLine="567"/>
        <w:rPr>
          <w:sz w:val="24"/>
        </w:rPr>
      </w:pPr>
    </w:p>
    <w:p w14:paraId="1B12358A" w14:textId="14F0E3D3" w:rsidR="0058155C" w:rsidRDefault="0058155C" w:rsidP="0058155C">
      <w:pPr>
        <w:ind w:firstLine="567"/>
        <w:rPr>
          <w:sz w:val="24"/>
        </w:rPr>
      </w:pPr>
      <w:r w:rsidRPr="0058155C">
        <w:rPr>
          <w:sz w:val="24"/>
        </w:rPr>
        <w:t>Общие требования к алюминиевым колпачкам должны соответствовать требованиям</w:t>
      </w:r>
      <w:r>
        <w:rPr>
          <w:sz w:val="24"/>
          <w:lang w:val="kk-KZ"/>
        </w:rPr>
        <w:t xml:space="preserve"> </w:t>
      </w:r>
      <w:r>
        <w:rPr>
          <w:sz w:val="24"/>
          <w:lang w:val="en-US"/>
        </w:rPr>
        <w:t>ISO</w:t>
      </w:r>
      <w:r w:rsidRPr="0058155C">
        <w:rPr>
          <w:sz w:val="24"/>
        </w:rPr>
        <w:t xml:space="preserve"> 8872. Колпачок должен быть анодирован или покрыт подходящим лаком.</w:t>
      </w:r>
    </w:p>
    <w:p w14:paraId="0CAC675A" w14:textId="77777777" w:rsidR="0058155C" w:rsidRPr="0058155C" w:rsidRDefault="0058155C" w:rsidP="0058155C">
      <w:pPr>
        <w:ind w:firstLine="567"/>
        <w:rPr>
          <w:sz w:val="24"/>
        </w:rPr>
      </w:pPr>
    </w:p>
    <w:p w14:paraId="249CAE26" w14:textId="77777777" w:rsidR="0058155C" w:rsidRPr="0058155C" w:rsidRDefault="0058155C" w:rsidP="0058155C">
      <w:pPr>
        <w:pStyle w:val="2"/>
        <w:numPr>
          <w:ilvl w:val="1"/>
          <w:numId w:val="4"/>
        </w:numPr>
        <w:tabs>
          <w:tab w:val="clear" w:pos="1556"/>
        </w:tabs>
        <w:ind w:left="1134" w:hanging="567"/>
        <w:rPr>
          <w:lang w:val="kk-KZ"/>
        </w:rPr>
      </w:pPr>
      <w:bookmarkStart w:id="22" w:name="bookmark34"/>
      <w:bookmarkStart w:id="23" w:name="_Toc144910860"/>
      <w:r w:rsidRPr="0058155C">
        <w:rPr>
          <w:lang w:val="kk-KZ"/>
        </w:rPr>
        <w:t>Диски</w:t>
      </w:r>
      <w:bookmarkEnd w:id="22"/>
      <w:bookmarkEnd w:id="23"/>
    </w:p>
    <w:p w14:paraId="4C241ED3" w14:textId="77777777" w:rsidR="0058155C" w:rsidRDefault="0058155C" w:rsidP="0058155C">
      <w:pPr>
        <w:ind w:firstLine="567"/>
        <w:rPr>
          <w:sz w:val="24"/>
        </w:rPr>
      </w:pPr>
    </w:p>
    <w:p w14:paraId="29D1B86E" w14:textId="38EF372A" w:rsidR="0058155C" w:rsidRPr="0058155C" w:rsidRDefault="0058155C" w:rsidP="0058155C">
      <w:pPr>
        <w:ind w:firstLine="567"/>
        <w:rPr>
          <w:sz w:val="24"/>
        </w:rPr>
      </w:pPr>
      <w:r w:rsidRPr="0058155C">
        <w:rPr>
          <w:sz w:val="24"/>
        </w:rPr>
        <w:t>Диски изготавливают из эластомерных смесей, предварительно испытанных и одобренных потребителем. Производитель дисков должен обеспечить их соответствие типовому образцу и соблюдение предварительно согласованных функциональных и фармакопейных требований.</w:t>
      </w:r>
    </w:p>
    <w:p w14:paraId="6D9D1885" w14:textId="16398D52" w:rsidR="0058155C" w:rsidRPr="0058155C" w:rsidRDefault="0058155C" w:rsidP="0058155C">
      <w:pPr>
        <w:ind w:firstLine="567"/>
        <w:rPr>
          <w:sz w:val="24"/>
        </w:rPr>
      </w:pPr>
      <w:r w:rsidRPr="0058155C">
        <w:rPr>
          <w:sz w:val="24"/>
        </w:rPr>
        <w:t>Эластомерный материал должен выдерживать два цикла автоклавирования в насыщенном паре при температуре (121 ± 2) °C в течение 30 мин без нарушения его функциональных свойств при нормальных условиях эксплуатации. При использовании других методов стерилизации, например радиационной стерилизации, должна быть выполнена оценка пригодности материала после обработки.</w:t>
      </w:r>
    </w:p>
    <w:p w14:paraId="5CAF8A3B" w14:textId="71493F7A" w:rsidR="008545BB" w:rsidRDefault="008545BB" w:rsidP="008545BB">
      <w:pPr>
        <w:ind w:firstLine="567"/>
        <w:rPr>
          <w:sz w:val="24"/>
        </w:rPr>
      </w:pPr>
    </w:p>
    <w:p w14:paraId="1F5C1AA3" w14:textId="0EF35945" w:rsidR="00103980" w:rsidRDefault="00957227" w:rsidP="00103980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4" w:name="_Toc144910861"/>
      <w:r>
        <w:rPr>
          <w:sz w:val="24"/>
          <w:szCs w:val="24"/>
          <w:lang w:val="kk-KZ"/>
        </w:rPr>
        <w:t>Требования</w:t>
      </w:r>
      <w:bookmarkEnd w:id="24"/>
      <w:r>
        <w:rPr>
          <w:sz w:val="24"/>
          <w:szCs w:val="24"/>
          <w:lang w:val="kk-KZ"/>
        </w:rPr>
        <w:t xml:space="preserve"> </w:t>
      </w:r>
    </w:p>
    <w:p w14:paraId="2B76B0E3" w14:textId="77777777" w:rsidR="00103980" w:rsidRDefault="00103980" w:rsidP="00103980">
      <w:pPr>
        <w:rPr>
          <w:sz w:val="24"/>
        </w:rPr>
      </w:pPr>
    </w:p>
    <w:p w14:paraId="22205899" w14:textId="4FB9D39B" w:rsidR="0056645D" w:rsidRDefault="00770A6B" w:rsidP="0056645D">
      <w:pPr>
        <w:pStyle w:val="2"/>
        <w:numPr>
          <w:ilvl w:val="1"/>
          <w:numId w:val="4"/>
        </w:numPr>
        <w:tabs>
          <w:tab w:val="clear" w:pos="1556"/>
        </w:tabs>
        <w:ind w:left="1134" w:hanging="567"/>
      </w:pPr>
      <w:bookmarkStart w:id="25" w:name="_Toc144910862"/>
      <w:r>
        <w:rPr>
          <w:lang w:val="kk-KZ"/>
        </w:rPr>
        <w:t xml:space="preserve">Общие </w:t>
      </w:r>
      <w:r w:rsidR="0058155C">
        <w:rPr>
          <w:lang w:val="kk-KZ"/>
        </w:rPr>
        <w:t>положения</w:t>
      </w:r>
      <w:bookmarkEnd w:id="25"/>
    </w:p>
    <w:p w14:paraId="4DF397B5" w14:textId="77777777" w:rsidR="0056645D" w:rsidRPr="00DA7C77" w:rsidRDefault="0056645D" w:rsidP="0056645D">
      <w:pPr>
        <w:rPr>
          <w:sz w:val="24"/>
        </w:rPr>
      </w:pPr>
    </w:p>
    <w:p w14:paraId="48DC9B48" w14:textId="0D511ACC" w:rsid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В 7.2</w:t>
      </w:r>
      <w:r w:rsidR="0059003C">
        <w:rPr>
          <w:sz w:val="24"/>
        </w:rPr>
        <w:t xml:space="preserve"> – </w:t>
      </w:r>
      <w:r w:rsidRPr="00770A6B">
        <w:rPr>
          <w:sz w:val="24"/>
        </w:rPr>
        <w:t>7.4 приведены минимальные требования к эластомерным уплотнителям поршней при их получении потребителем.</w:t>
      </w:r>
    </w:p>
    <w:p w14:paraId="64231A2E" w14:textId="77777777" w:rsidR="00770A6B" w:rsidRPr="00770A6B" w:rsidRDefault="00770A6B" w:rsidP="00770A6B">
      <w:pPr>
        <w:ind w:firstLine="567"/>
        <w:rPr>
          <w:sz w:val="24"/>
        </w:rPr>
      </w:pPr>
    </w:p>
    <w:p w14:paraId="523DEB0D" w14:textId="77777777" w:rsidR="00770A6B" w:rsidRPr="00770A6B" w:rsidRDefault="00770A6B" w:rsidP="00770A6B">
      <w:pPr>
        <w:pStyle w:val="2"/>
        <w:numPr>
          <w:ilvl w:val="1"/>
          <w:numId w:val="4"/>
        </w:numPr>
        <w:tabs>
          <w:tab w:val="clear" w:pos="1556"/>
        </w:tabs>
        <w:ind w:left="1134" w:hanging="567"/>
        <w:rPr>
          <w:lang w:val="kk-KZ"/>
        </w:rPr>
      </w:pPr>
      <w:bookmarkStart w:id="26" w:name="bookmark32"/>
      <w:bookmarkStart w:id="27" w:name="_Toc144910863"/>
      <w:r w:rsidRPr="00770A6B">
        <w:rPr>
          <w:lang w:val="kk-KZ"/>
        </w:rPr>
        <w:t>Требования к физическим свойствам</w:t>
      </w:r>
      <w:bookmarkEnd w:id="26"/>
      <w:bookmarkEnd w:id="27"/>
    </w:p>
    <w:p w14:paraId="4F93DF46" w14:textId="77777777" w:rsidR="00770A6B" w:rsidRDefault="00770A6B" w:rsidP="00770A6B">
      <w:pPr>
        <w:ind w:firstLine="567"/>
        <w:rPr>
          <w:sz w:val="24"/>
        </w:rPr>
      </w:pPr>
    </w:p>
    <w:p w14:paraId="2C6F4005" w14:textId="0EBE1081" w:rsidR="00770A6B" w:rsidRPr="00770A6B" w:rsidRDefault="00770A6B" w:rsidP="00770A6B">
      <w:pPr>
        <w:ind w:firstLine="567"/>
        <w:rPr>
          <w:b/>
          <w:bCs/>
          <w:sz w:val="24"/>
        </w:rPr>
      </w:pPr>
      <w:r w:rsidRPr="00770A6B">
        <w:rPr>
          <w:b/>
          <w:bCs/>
          <w:sz w:val="24"/>
        </w:rPr>
        <w:t>7.2.1 Твердость</w:t>
      </w:r>
    </w:p>
    <w:p w14:paraId="42F7C1AE" w14:textId="1BF14140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Допускается отклонение значения согласованной между производителем и потребителем твердости по Шору (шкала А) не более чем на ± 5 единиц от номинального значения при испытании по</w:t>
      </w:r>
      <w:r>
        <w:rPr>
          <w:sz w:val="24"/>
        </w:rPr>
        <w:t xml:space="preserve"> </w:t>
      </w:r>
      <w:r>
        <w:rPr>
          <w:sz w:val="24"/>
          <w:lang w:val="en-US"/>
        </w:rPr>
        <w:t>ISO</w:t>
      </w:r>
      <w:r>
        <w:rPr>
          <w:sz w:val="24"/>
          <w:lang w:val="kk-KZ"/>
        </w:rPr>
        <w:t xml:space="preserve"> 48-4 </w:t>
      </w:r>
      <w:r w:rsidRPr="00770A6B">
        <w:rPr>
          <w:sz w:val="24"/>
        </w:rPr>
        <w:t xml:space="preserve">испытуемого образца. Альтернативный метод определения твердости </w:t>
      </w:r>
      <w:r w:rsidR="00BE69A0">
        <w:rPr>
          <w:sz w:val="24"/>
        </w:rPr>
        <w:t>дисков</w:t>
      </w:r>
      <w:r w:rsidRPr="00770A6B">
        <w:rPr>
          <w:sz w:val="24"/>
        </w:rPr>
        <w:t xml:space="preserve"> в соответствии с </w:t>
      </w:r>
      <w:r>
        <w:rPr>
          <w:sz w:val="24"/>
          <w:lang w:val="en-US"/>
        </w:rPr>
        <w:t>ISO</w:t>
      </w:r>
      <w:r>
        <w:rPr>
          <w:sz w:val="24"/>
          <w:lang w:val="kk-KZ"/>
        </w:rPr>
        <w:t xml:space="preserve"> 48</w:t>
      </w:r>
      <w:r w:rsidRPr="00770A6B">
        <w:rPr>
          <w:sz w:val="24"/>
        </w:rPr>
        <w:t xml:space="preserve">. При испытании по </w:t>
      </w:r>
      <w:r>
        <w:rPr>
          <w:sz w:val="24"/>
          <w:lang w:val="en-US"/>
        </w:rPr>
        <w:t>ISO</w:t>
      </w:r>
      <w:r>
        <w:rPr>
          <w:sz w:val="24"/>
          <w:lang w:val="kk-KZ"/>
        </w:rPr>
        <w:t xml:space="preserve"> 48 </w:t>
      </w:r>
      <w:r w:rsidRPr="00770A6B">
        <w:rPr>
          <w:sz w:val="24"/>
        </w:rPr>
        <w:t>микротвердость не должна отличаться более</w:t>
      </w:r>
      <w:r>
        <w:rPr>
          <w:sz w:val="24"/>
        </w:rPr>
        <w:t xml:space="preserve"> </w:t>
      </w:r>
      <w:r w:rsidRPr="00770A6B">
        <w:rPr>
          <w:sz w:val="24"/>
        </w:rPr>
        <w:t>чем на ± 5 международных единиц твердости резины IRHD от типового образца.</w:t>
      </w:r>
    </w:p>
    <w:p w14:paraId="35CDFD17" w14:textId="6B7C1C41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Производитель по запросу представляет подходящие образцы для испытаний.</w:t>
      </w:r>
    </w:p>
    <w:p w14:paraId="11E3DDCF" w14:textId="07F22BCC" w:rsidR="00BE69A0" w:rsidRPr="00BE69A0" w:rsidRDefault="00BE69A0" w:rsidP="00BE69A0">
      <w:pPr>
        <w:ind w:firstLine="567"/>
        <w:rPr>
          <w:b/>
          <w:bCs/>
          <w:sz w:val="24"/>
        </w:rPr>
      </w:pPr>
      <w:bookmarkStart w:id="28" w:name="bookmark37"/>
      <w:r w:rsidRPr="00BE69A0">
        <w:rPr>
          <w:b/>
          <w:bCs/>
          <w:sz w:val="24"/>
        </w:rPr>
        <w:t>7.2.2 Фрагментация</w:t>
      </w:r>
    </w:p>
    <w:p w14:paraId="2031C9B2" w14:textId="0B8B68D3" w:rsidR="00BE69A0" w:rsidRDefault="00BE69A0" w:rsidP="00BE69A0">
      <w:pPr>
        <w:ind w:firstLine="567"/>
        <w:rPr>
          <w:sz w:val="24"/>
        </w:rPr>
      </w:pPr>
      <w:r w:rsidRPr="00BE69A0">
        <w:rPr>
          <w:sz w:val="24"/>
        </w:rPr>
        <w:t xml:space="preserve">Технические требования и метод испытаний по </w:t>
      </w:r>
      <w:r>
        <w:rPr>
          <w:sz w:val="24"/>
          <w:lang w:val="en-US"/>
        </w:rPr>
        <w:t>ISO</w:t>
      </w:r>
      <w:r w:rsidRPr="00BE69A0">
        <w:rPr>
          <w:sz w:val="24"/>
        </w:rPr>
        <w:t xml:space="preserve"> 8871-5</w:t>
      </w:r>
      <w:r>
        <w:rPr>
          <w:sz w:val="24"/>
        </w:rPr>
        <w:t>:2</w:t>
      </w:r>
      <w:r w:rsidRPr="00BE69A0">
        <w:rPr>
          <w:sz w:val="24"/>
        </w:rPr>
        <w:t>0</w:t>
      </w:r>
      <w:r>
        <w:rPr>
          <w:sz w:val="24"/>
        </w:rPr>
        <w:t>05</w:t>
      </w:r>
      <w:r w:rsidRPr="00BE69A0">
        <w:rPr>
          <w:sz w:val="24"/>
        </w:rPr>
        <w:t xml:space="preserve"> (пункт 4.2 и приложение В) следует применять с использованием иглы наружным диаметром 0,4 мм.</w:t>
      </w:r>
      <w:r>
        <w:rPr>
          <w:sz w:val="24"/>
        </w:rPr>
        <w:t xml:space="preserve"> </w:t>
      </w:r>
      <w:r w:rsidRPr="00BE69A0">
        <w:rPr>
          <w:sz w:val="24"/>
        </w:rPr>
        <w:t xml:space="preserve">Соответствующие требования к острию иглы приведены в </w:t>
      </w:r>
      <w:r>
        <w:rPr>
          <w:sz w:val="24"/>
          <w:lang w:val="en-US"/>
        </w:rPr>
        <w:t>ISO</w:t>
      </w:r>
      <w:r w:rsidRPr="00BE69A0">
        <w:rPr>
          <w:sz w:val="24"/>
        </w:rPr>
        <w:t xml:space="preserve"> </w:t>
      </w:r>
      <w:r>
        <w:rPr>
          <w:sz w:val="24"/>
        </w:rPr>
        <w:t>7885</w:t>
      </w:r>
      <w:r w:rsidR="00C65E64">
        <w:rPr>
          <w:sz w:val="24"/>
        </w:rPr>
        <w:t xml:space="preserve">:2010 </w:t>
      </w:r>
      <w:r w:rsidRPr="00BE69A0">
        <w:rPr>
          <w:sz w:val="24"/>
        </w:rPr>
        <w:t xml:space="preserve">(пункт 5.3). </w:t>
      </w:r>
    </w:p>
    <w:p w14:paraId="7E411FAB" w14:textId="2368EC18" w:rsidR="00C65E64" w:rsidRDefault="00C65E64" w:rsidP="00BE69A0">
      <w:pPr>
        <w:ind w:firstLine="567"/>
        <w:rPr>
          <w:sz w:val="24"/>
        </w:rPr>
      </w:pPr>
    </w:p>
    <w:p w14:paraId="0B3609B2" w14:textId="6B37151C" w:rsidR="00C65E64" w:rsidRDefault="00C65E64" w:rsidP="00C65E64">
      <w:pPr>
        <w:ind w:firstLine="567"/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67F528C4" wp14:editId="6027A022">
            <wp:extent cx="2476500" cy="1047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92429" w14:textId="3570AE9B" w:rsidR="00C65E64" w:rsidRDefault="00C65E64" w:rsidP="00C65E64">
      <w:pPr>
        <w:ind w:firstLine="567"/>
        <w:jc w:val="center"/>
        <w:rPr>
          <w:b/>
          <w:bCs/>
          <w:sz w:val="24"/>
        </w:rPr>
      </w:pPr>
      <w:r w:rsidRPr="00C65E64">
        <w:rPr>
          <w:b/>
          <w:bCs/>
          <w:sz w:val="24"/>
        </w:rPr>
        <w:t>Схематическое изображение острия иглы</w:t>
      </w:r>
    </w:p>
    <w:p w14:paraId="380318FC" w14:textId="77777777" w:rsidR="00C65E64" w:rsidRDefault="00C65E64" w:rsidP="00BE69A0">
      <w:pPr>
        <w:ind w:firstLine="567"/>
        <w:rPr>
          <w:b/>
          <w:bCs/>
          <w:sz w:val="24"/>
        </w:rPr>
      </w:pPr>
    </w:p>
    <w:p w14:paraId="715A4CFF" w14:textId="090F461B" w:rsidR="00C65E64" w:rsidRPr="00770A6B" w:rsidRDefault="00C65E64" w:rsidP="00C65E64">
      <w:pPr>
        <w:ind w:firstLine="567"/>
        <w:rPr>
          <w:b/>
          <w:bCs/>
          <w:sz w:val="24"/>
        </w:rPr>
      </w:pPr>
      <w:bookmarkStart w:id="29" w:name="bookmark35"/>
      <w:r w:rsidRPr="00770A6B">
        <w:rPr>
          <w:b/>
          <w:bCs/>
          <w:sz w:val="24"/>
        </w:rPr>
        <w:t>7.2.</w:t>
      </w:r>
      <w:r>
        <w:rPr>
          <w:b/>
          <w:bCs/>
          <w:sz w:val="24"/>
        </w:rPr>
        <w:t>3</w:t>
      </w:r>
      <w:r w:rsidRPr="00770A6B">
        <w:rPr>
          <w:b/>
          <w:bCs/>
          <w:sz w:val="24"/>
        </w:rPr>
        <w:t xml:space="preserve"> Герметичность</w:t>
      </w:r>
      <w:bookmarkEnd w:id="29"/>
    </w:p>
    <w:p w14:paraId="123DDAE2" w14:textId="46650BED" w:rsidR="00C65E64" w:rsidRPr="00C65E64" w:rsidRDefault="00C65E64" w:rsidP="00C65E64">
      <w:pPr>
        <w:ind w:firstLine="567"/>
        <w:rPr>
          <w:sz w:val="24"/>
        </w:rPr>
      </w:pPr>
      <w:r w:rsidRPr="00C65E64">
        <w:rPr>
          <w:sz w:val="24"/>
        </w:rPr>
        <w:t>Картридж с обкатанным колпачком не должен иметь признаков утечки при проведении испытаний</w:t>
      </w:r>
      <w:r>
        <w:rPr>
          <w:sz w:val="24"/>
        </w:rPr>
        <w:t xml:space="preserve"> </w:t>
      </w:r>
      <w:r w:rsidRPr="00C65E64">
        <w:rPr>
          <w:sz w:val="24"/>
        </w:rPr>
        <w:t>по приложению А.</w:t>
      </w:r>
    </w:p>
    <w:p w14:paraId="313A7819" w14:textId="6D6CBF7B" w:rsidR="00770A6B" w:rsidRPr="00957227" w:rsidRDefault="00957227" w:rsidP="00770A6B">
      <w:pPr>
        <w:ind w:firstLine="567"/>
        <w:rPr>
          <w:b/>
          <w:bCs/>
          <w:sz w:val="24"/>
        </w:rPr>
      </w:pPr>
      <w:bookmarkStart w:id="30" w:name="bookmark39"/>
      <w:bookmarkEnd w:id="28"/>
      <w:r w:rsidRPr="00957227">
        <w:rPr>
          <w:b/>
          <w:bCs/>
          <w:sz w:val="24"/>
        </w:rPr>
        <w:t xml:space="preserve">7.2.4 </w:t>
      </w:r>
      <w:r w:rsidR="00770A6B" w:rsidRPr="00957227">
        <w:rPr>
          <w:b/>
          <w:bCs/>
          <w:sz w:val="24"/>
        </w:rPr>
        <w:t>Устойчивость к старению</w:t>
      </w:r>
      <w:bookmarkEnd w:id="30"/>
    </w:p>
    <w:p w14:paraId="6282BFCB" w14:textId="6788B78B" w:rsidR="00C65E64" w:rsidRPr="00C65E64" w:rsidRDefault="00C65E64" w:rsidP="00C65E64">
      <w:pPr>
        <w:ind w:firstLine="567"/>
        <w:rPr>
          <w:sz w:val="24"/>
        </w:rPr>
      </w:pPr>
      <w:r w:rsidRPr="00C65E64">
        <w:rPr>
          <w:sz w:val="24"/>
        </w:rPr>
        <w:t>Максимально допустимое время между датой изготовления укупорочного средства и его использованием в фармацевтическом производстве следует согласовывать между производителем и потребителем.</w:t>
      </w:r>
    </w:p>
    <w:p w14:paraId="4D04B3F9" w14:textId="1E50D627" w:rsidR="00C65E64" w:rsidRPr="00C65E64" w:rsidRDefault="00C65E64" w:rsidP="00C65E64">
      <w:pPr>
        <w:ind w:firstLine="567"/>
        <w:rPr>
          <w:sz w:val="24"/>
        </w:rPr>
      </w:pPr>
      <w:r w:rsidRPr="00C65E64">
        <w:rPr>
          <w:sz w:val="24"/>
        </w:rPr>
        <w:t>Укупорочные средства должны сохранять свои эксплуатационные характеристики на протяжении</w:t>
      </w:r>
      <w:r>
        <w:rPr>
          <w:sz w:val="24"/>
        </w:rPr>
        <w:t xml:space="preserve"> </w:t>
      </w:r>
      <w:r w:rsidRPr="00C65E64">
        <w:rPr>
          <w:sz w:val="24"/>
        </w:rPr>
        <w:t>всего срока годности лекарственного препарата, которые проверяет производитель как часть испытаний при исследовании стабильности.</w:t>
      </w:r>
    </w:p>
    <w:p w14:paraId="29A47D01" w14:textId="77777777" w:rsidR="00957227" w:rsidRPr="00770A6B" w:rsidRDefault="00957227" w:rsidP="00770A6B">
      <w:pPr>
        <w:ind w:firstLine="567"/>
        <w:rPr>
          <w:sz w:val="24"/>
        </w:rPr>
      </w:pPr>
    </w:p>
    <w:p w14:paraId="0F2E7BE8" w14:textId="1A2EA5BA" w:rsidR="0056645D" w:rsidRPr="00957227" w:rsidRDefault="00770A6B" w:rsidP="00770A6B">
      <w:pPr>
        <w:ind w:firstLine="567"/>
        <w:rPr>
          <w:sz w:val="20"/>
          <w:szCs w:val="20"/>
        </w:rPr>
      </w:pPr>
      <w:r w:rsidRPr="00957227">
        <w:rPr>
          <w:sz w:val="20"/>
          <w:szCs w:val="20"/>
        </w:rPr>
        <w:t>Примечание</w:t>
      </w:r>
      <w:r w:rsidR="00957227" w:rsidRPr="00957227">
        <w:rPr>
          <w:sz w:val="20"/>
          <w:szCs w:val="20"/>
        </w:rPr>
        <w:t xml:space="preserve"> – </w:t>
      </w:r>
      <w:r w:rsidRPr="00957227">
        <w:rPr>
          <w:sz w:val="20"/>
          <w:szCs w:val="20"/>
        </w:rPr>
        <w:t xml:space="preserve">Старение зависит от условий хранения и обращения. Руководство по хранению вулканизованной резины приведено в </w:t>
      </w:r>
      <w:r w:rsidR="00957227" w:rsidRPr="00957227">
        <w:rPr>
          <w:sz w:val="20"/>
          <w:szCs w:val="20"/>
          <w:lang w:val="en-US"/>
        </w:rPr>
        <w:t>ISO</w:t>
      </w:r>
      <w:r w:rsidR="00957227" w:rsidRPr="00957227">
        <w:rPr>
          <w:sz w:val="20"/>
          <w:szCs w:val="20"/>
        </w:rPr>
        <w:t xml:space="preserve"> 2230</w:t>
      </w:r>
      <w:r w:rsidRPr="00957227">
        <w:rPr>
          <w:sz w:val="20"/>
          <w:szCs w:val="20"/>
        </w:rPr>
        <w:t>.</w:t>
      </w:r>
    </w:p>
    <w:p w14:paraId="0A988BEB" w14:textId="77777777" w:rsidR="00957227" w:rsidRPr="00770A6B" w:rsidRDefault="00957227" w:rsidP="00770A6B">
      <w:pPr>
        <w:ind w:firstLine="567"/>
        <w:rPr>
          <w:sz w:val="24"/>
        </w:rPr>
      </w:pPr>
    </w:p>
    <w:p w14:paraId="17EEDD54" w14:textId="77777777" w:rsidR="00770A6B" w:rsidRPr="00957227" w:rsidRDefault="00770A6B" w:rsidP="00957227">
      <w:pPr>
        <w:pStyle w:val="2"/>
        <w:numPr>
          <w:ilvl w:val="1"/>
          <w:numId w:val="4"/>
        </w:numPr>
        <w:tabs>
          <w:tab w:val="clear" w:pos="1556"/>
        </w:tabs>
        <w:ind w:left="1134" w:hanging="567"/>
        <w:rPr>
          <w:lang w:val="kk-KZ"/>
        </w:rPr>
      </w:pPr>
      <w:bookmarkStart w:id="31" w:name="bookmark41"/>
      <w:bookmarkStart w:id="32" w:name="_Toc144910864"/>
      <w:r w:rsidRPr="00957227">
        <w:rPr>
          <w:lang w:val="kk-KZ"/>
        </w:rPr>
        <w:t>Требования к химическим свойствам</w:t>
      </w:r>
      <w:bookmarkEnd w:id="31"/>
      <w:bookmarkEnd w:id="32"/>
    </w:p>
    <w:p w14:paraId="44A2CA6B" w14:textId="77777777" w:rsidR="00957227" w:rsidRDefault="00957227" w:rsidP="00770A6B">
      <w:pPr>
        <w:ind w:firstLine="567"/>
        <w:rPr>
          <w:sz w:val="24"/>
        </w:rPr>
      </w:pPr>
    </w:p>
    <w:p w14:paraId="41ADA400" w14:textId="7EE1F395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 xml:space="preserve">Применяют требования по </w:t>
      </w:r>
      <w:r w:rsidR="00957227">
        <w:rPr>
          <w:sz w:val="24"/>
          <w:lang w:val="en-US"/>
        </w:rPr>
        <w:t>ISO</w:t>
      </w:r>
      <w:r w:rsidRPr="00770A6B">
        <w:rPr>
          <w:sz w:val="24"/>
        </w:rPr>
        <w:t xml:space="preserve"> 8871-1.</w:t>
      </w:r>
    </w:p>
    <w:p w14:paraId="07DCC384" w14:textId="77777777" w:rsidR="00957227" w:rsidRDefault="00957227" w:rsidP="00770A6B">
      <w:pPr>
        <w:ind w:firstLine="567"/>
        <w:rPr>
          <w:sz w:val="24"/>
        </w:rPr>
      </w:pPr>
      <w:bookmarkStart w:id="33" w:name="bookmark43"/>
    </w:p>
    <w:p w14:paraId="3D796E97" w14:textId="343C4982" w:rsidR="00770A6B" w:rsidRPr="00957227" w:rsidRDefault="00770A6B" w:rsidP="00957227">
      <w:pPr>
        <w:pStyle w:val="2"/>
        <w:numPr>
          <w:ilvl w:val="1"/>
          <w:numId w:val="4"/>
        </w:numPr>
        <w:tabs>
          <w:tab w:val="clear" w:pos="1556"/>
        </w:tabs>
        <w:ind w:left="1134" w:hanging="567"/>
        <w:rPr>
          <w:lang w:val="kk-KZ"/>
        </w:rPr>
      </w:pPr>
      <w:bookmarkStart w:id="34" w:name="_Toc144910865"/>
      <w:r w:rsidRPr="00957227">
        <w:rPr>
          <w:lang w:val="kk-KZ"/>
        </w:rPr>
        <w:t>Биологические требования</w:t>
      </w:r>
      <w:bookmarkEnd w:id="33"/>
      <w:bookmarkEnd w:id="34"/>
    </w:p>
    <w:p w14:paraId="2681E6AE" w14:textId="77777777" w:rsidR="00957227" w:rsidRDefault="00957227" w:rsidP="00770A6B">
      <w:pPr>
        <w:ind w:firstLine="567"/>
        <w:rPr>
          <w:sz w:val="24"/>
        </w:rPr>
      </w:pPr>
    </w:p>
    <w:p w14:paraId="7694617B" w14:textId="5816A3CF" w:rsid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 xml:space="preserve">Применяют требования по </w:t>
      </w:r>
      <w:r w:rsidR="00957227">
        <w:rPr>
          <w:sz w:val="24"/>
          <w:lang w:val="en-US"/>
        </w:rPr>
        <w:t>ISO</w:t>
      </w:r>
      <w:r w:rsidR="00957227" w:rsidRPr="00770A6B">
        <w:rPr>
          <w:sz w:val="24"/>
        </w:rPr>
        <w:t xml:space="preserve"> </w:t>
      </w:r>
      <w:r w:rsidRPr="00770A6B">
        <w:rPr>
          <w:sz w:val="24"/>
        </w:rPr>
        <w:t>8871-4.</w:t>
      </w:r>
    </w:p>
    <w:p w14:paraId="77972399" w14:textId="27285461" w:rsidR="00C65E64" w:rsidRPr="00770A6B" w:rsidRDefault="00C65E64" w:rsidP="00770A6B">
      <w:pPr>
        <w:ind w:firstLine="567"/>
        <w:rPr>
          <w:sz w:val="24"/>
        </w:rPr>
      </w:pPr>
      <w:r w:rsidRPr="00C65E64">
        <w:rPr>
          <w:sz w:val="24"/>
        </w:rPr>
        <w:t>Испытания на токсичность применяют только для</w:t>
      </w:r>
      <w:r>
        <w:rPr>
          <w:sz w:val="24"/>
        </w:rPr>
        <w:t xml:space="preserve"> </w:t>
      </w:r>
      <w:r w:rsidRPr="00C65E64">
        <w:rPr>
          <w:sz w:val="24"/>
        </w:rPr>
        <w:t>дисков.</w:t>
      </w:r>
    </w:p>
    <w:p w14:paraId="7B159FF0" w14:textId="77777777" w:rsidR="00957227" w:rsidRDefault="00957227" w:rsidP="00770A6B">
      <w:pPr>
        <w:ind w:firstLine="567"/>
        <w:rPr>
          <w:sz w:val="24"/>
        </w:rPr>
      </w:pPr>
      <w:bookmarkStart w:id="35" w:name="bookmark45"/>
    </w:p>
    <w:p w14:paraId="356CA897" w14:textId="607B73C8" w:rsidR="00770A6B" w:rsidRPr="00957227" w:rsidRDefault="00770A6B" w:rsidP="00957227">
      <w:pPr>
        <w:pStyle w:val="2"/>
        <w:tabs>
          <w:tab w:val="clear" w:pos="1605"/>
        </w:tabs>
        <w:ind w:left="993" w:hanging="426"/>
        <w:rPr>
          <w:lang w:val="kk-KZ"/>
        </w:rPr>
      </w:pPr>
      <w:bookmarkStart w:id="36" w:name="_Toc144910866"/>
      <w:r w:rsidRPr="00957227">
        <w:rPr>
          <w:lang w:val="kk-KZ"/>
        </w:rPr>
        <w:t>Маркировка</w:t>
      </w:r>
      <w:bookmarkEnd w:id="35"/>
      <w:bookmarkEnd w:id="36"/>
    </w:p>
    <w:p w14:paraId="17546B64" w14:textId="77777777" w:rsidR="00957227" w:rsidRDefault="00957227" w:rsidP="00770A6B">
      <w:pPr>
        <w:ind w:firstLine="567"/>
        <w:rPr>
          <w:sz w:val="24"/>
        </w:rPr>
      </w:pPr>
    </w:p>
    <w:p w14:paraId="2677A81F" w14:textId="6FAC2334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 xml:space="preserve">Маркировка упакованных </w:t>
      </w:r>
      <w:r w:rsidR="00C65E64">
        <w:rPr>
          <w:sz w:val="24"/>
        </w:rPr>
        <w:t>укупорочных средств</w:t>
      </w:r>
      <w:r w:rsidRPr="00770A6B">
        <w:rPr>
          <w:sz w:val="24"/>
        </w:rPr>
        <w:t>, соответствующих требованиям настоящего</w:t>
      </w:r>
      <w:r w:rsidR="00957227">
        <w:rPr>
          <w:sz w:val="24"/>
          <w:lang w:val="kk-KZ"/>
        </w:rPr>
        <w:t xml:space="preserve"> </w:t>
      </w:r>
      <w:r w:rsidRPr="00770A6B">
        <w:rPr>
          <w:sz w:val="24"/>
        </w:rPr>
        <w:t>стандарта, должна содержать обозначение в соответствии с разделом 5.</w:t>
      </w:r>
    </w:p>
    <w:p w14:paraId="5A4A636A" w14:textId="72D4C9F9" w:rsidR="00770A6B" w:rsidRPr="00957227" w:rsidRDefault="00770A6B" w:rsidP="00770A6B">
      <w:pPr>
        <w:ind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2C630A37" w14:textId="77777777" w:rsidR="00E03B1A" w:rsidRPr="00BD6168" w:rsidRDefault="00E03B1A" w:rsidP="00E03B1A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7" w:name="_Toc143250010"/>
      <w:bookmarkStart w:id="38" w:name="_Toc144910867"/>
      <w:r w:rsidRPr="00BD6168">
        <w:rPr>
          <w:sz w:val="24"/>
          <w:szCs w:val="24"/>
        </w:rPr>
        <w:lastRenderedPageBreak/>
        <w:t>Приложение А</w:t>
      </w:r>
      <w:bookmarkEnd w:id="37"/>
      <w:bookmarkEnd w:id="38"/>
      <w:r w:rsidRPr="00BD6168">
        <w:rPr>
          <w:sz w:val="24"/>
          <w:szCs w:val="24"/>
        </w:rPr>
        <w:t xml:space="preserve"> </w:t>
      </w:r>
    </w:p>
    <w:p w14:paraId="6E8BABF5" w14:textId="3887D237" w:rsidR="00E03B1A" w:rsidRPr="00B60A8D" w:rsidRDefault="00E03B1A" w:rsidP="00E03B1A">
      <w:pPr>
        <w:pStyle w:val="afe"/>
        <w:spacing w:after="0"/>
        <w:ind w:right="57" w:firstLine="567"/>
        <w:jc w:val="center"/>
        <w:rPr>
          <w:i/>
          <w:sz w:val="24"/>
        </w:rPr>
      </w:pPr>
      <w:r w:rsidRPr="00B60A8D">
        <w:rPr>
          <w:i/>
          <w:sz w:val="24"/>
        </w:rPr>
        <w:t>(</w:t>
      </w:r>
      <w:r>
        <w:rPr>
          <w:i/>
          <w:sz w:val="24"/>
          <w:lang w:val="kk-KZ"/>
        </w:rPr>
        <w:t>обязательно</w:t>
      </w:r>
      <w:r>
        <w:rPr>
          <w:i/>
          <w:sz w:val="24"/>
        </w:rPr>
        <w:t>е</w:t>
      </w:r>
      <w:r w:rsidRPr="00B60A8D">
        <w:rPr>
          <w:i/>
          <w:sz w:val="24"/>
        </w:rPr>
        <w:t>)</w:t>
      </w:r>
    </w:p>
    <w:p w14:paraId="7F50B6E2" w14:textId="77777777" w:rsidR="00E03B1A" w:rsidRDefault="00E03B1A" w:rsidP="00E03B1A">
      <w:pPr>
        <w:pStyle w:val="afe"/>
        <w:spacing w:after="0"/>
        <w:ind w:right="57" w:firstLine="567"/>
        <w:jc w:val="center"/>
        <w:rPr>
          <w:rStyle w:val="15"/>
          <w:b/>
          <w:bCs/>
          <w:color w:val="000000"/>
          <w:sz w:val="24"/>
        </w:rPr>
      </w:pPr>
    </w:p>
    <w:p w14:paraId="5684F70F" w14:textId="2EB0A5C6" w:rsidR="00E03B1A" w:rsidRPr="0059003C" w:rsidRDefault="00143FE4" w:rsidP="00E03B1A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color w:val="000000"/>
          <w:sz w:val="24"/>
          <w:lang w:val="kk-KZ"/>
        </w:rPr>
      </w:pPr>
      <w:r w:rsidRPr="0059003C">
        <w:rPr>
          <w:rStyle w:val="15"/>
          <w:rFonts w:ascii="Times New Roman" w:hAnsi="Times New Roman" w:cs="Times New Roman"/>
          <w:b/>
          <w:bCs/>
          <w:color w:val="000000"/>
          <w:sz w:val="24"/>
          <w:lang w:val="kk-KZ"/>
        </w:rPr>
        <w:t xml:space="preserve">Испытание на герметичность </w:t>
      </w:r>
    </w:p>
    <w:p w14:paraId="4606D723" w14:textId="77777777" w:rsidR="00E03B1A" w:rsidRPr="00B60A8D" w:rsidRDefault="00E03B1A" w:rsidP="00E03B1A">
      <w:pPr>
        <w:pStyle w:val="afe"/>
        <w:spacing w:after="0"/>
        <w:ind w:right="57" w:firstLine="567"/>
        <w:jc w:val="center"/>
        <w:rPr>
          <w:sz w:val="24"/>
        </w:rPr>
      </w:pPr>
    </w:p>
    <w:p w14:paraId="279103CB" w14:textId="77777777" w:rsidR="000D6291" w:rsidRPr="000D6291" w:rsidRDefault="000D6291" w:rsidP="000D6291">
      <w:pPr>
        <w:ind w:firstLine="567"/>
        <w:rPr>
          <w:b/>
          <w:bCs/>
          <w:sz w:val="24"/>
        </w:rPr>
      </w:pPr>
      <w:bookmarkStart w:id="39" w:name="bookmark47"/>
      <w:r w:rsidRPr="000D6291">
        <w:rPr>
          <w:b/>
          <w:bCs/>
          <w:sz w:val="24"/>
        </w:rPr>
        <w:t>А.1 Принцип действия</w:t>
      </w:r>
      <w:bookmarkEnd w:id="39"/>
    </w:p>
    <w:p w14:paraId="31044184" w14:textId="77777777" w:rsidR="00727D4D" w:rsidRDefault="00727D4D" w:rsidP="000D6291">
      <w:pPr>
        <w:ind w:firstLine="567"/>
        <w:rPr>
          <w:sz w:val="24"/>
        </w:rPr>
      </w:pPr>
    </w:p>
    <w:p w14:paraId="3B7CA50C" w14:textId="268F98B2" w:rsidR="00C65E64" w:rsidRPr="00C65E64" w:rsidRDefault="00C65E64" w:rsidP="00C65E64">
      <w:pPr>
        <w:ind w:firstLine="567"/>
        <w:rPr>
          <w:sz w:val="24"/>
        </w:rPr>
      </w:pPr>
      <w:r w:rsidRPr="00C65E64">
        <w:rPr>
          <w:sz w:val="24"/>
        </w:rPr>
        <w:t>Картриджи заполняют водой и закрывают укупорочными средствами, подлежащими испытанию. С помощью</w:t>
      </w:r>
      <w:r>
        <w:rPr>
          <w:sz w:val="24"/>
        </w:rPr>
        <w:t xml:space="preserve"> </w:t>
      </w:r>
      <w:r w:rsidRPr="00C65E64">
        <w:rPr>
          <w:sz w:val="24"/>
        </w:rPr>
        <w:t>соответствующего устройства прикладывают усилие к картриджу на протяжении определенного интервала времени. Регистрируют любые признаки утечки.</w:t>
      </w:r>
    </w:p>
    <w:p w14:paraId="4231A36A" w14:textId="2A9A820F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Испытания на герметичность для укупорочных средств и уплотнителей поршней допускается комбинировать</w:t>
      </w:r>
      <w:r w:rsidR="00727D4D">
        <w:rPr>
          <w:sz w:val="24"/>
          <w:lang w:val="kk-KZ"/>
        </w:rPr>
        <w:t xml:space="preserve"> </w:t>
      </w:r>
      <w:r w:rsidRPr="000D6291">
        <w:rPr>
          <w:sz w:val="24"/>
        </w:rPr>
        <w:t xml:space="preserve">(см. </w:t>
      </w:r>
      <w:r w:rsidR="00727D4D">
        <w:rPr>
          <w:sz w:val="24"/>
          <w:lang w:val="en-US"/>
        </w:rPr>
        <w:t>ISO</w:t>
      </w:r>
      <w:r w:rsidR="00727D4D" w:rsidRPr="00692C52">
        <w:rPr>
          <w:sz w:val="24"/>
        </w:rPr>
        <w:t xml:space="preserve"> 11040-3</w:t>
      </w:r>
      <w:r w:rsidRPr="000D6291">
        <w:rPr>
          <w:sz w:val="24"/>
        </w:rPr>
        <w:t>).</w:t>
      </w:r>
    </w:p>
    <w:p w14:paraId="6ABBE062" w14:textId="77777777" w:rsidR="00727D4D" w:rsidRDefault="00727D4D" w:rsidP="000D6291">
      <w:pPr>
        <w:ind w:firstLine="567"/>
        <w:rPr>
          <w:b/>
          <w:bCs/>
          <w:sz w:val="24"/>
        </w:rPr>
      </w:pPr>
    </w:p>
    <w:p w14:paraId="0557002A" w14:textId="0B522E03" w:rsidR="000D6291" w:rsidRPr="00727D4D" w:rsidRDefault="000D6291" w:rsidP="000D6291">
      <w:pPr>
        <w:ind w:firstLine="567"/>
        <w:rPr>
          <w:b/>
          <w:bCs/>
          <w:sz w:val="24"/>
        </w:rPr>
      </w:pPr>
      <w:r w:rsidRPr="00727D4D">
        <w:rPr>
          <w:b/>
          <w:bCs/>
          <w:sz w:val="24"/>
        </w:rPr>
        <w:t>А.2 Аппаратура</w:t>
      </w:r>
    </w:p>
    <w:p w14:paraId="3261E025" w14:textId="77777777" w:rsidR="00727D4D" w:rsidRDefault="00727D4D" w:rsidP="000D6291">
      <w:pPr>
        <w:ind w:firstLine="567"/>
        <w:rPr>
          <w:sz w:val="24"/>
        </w:rPr>
      </w:pPr>
    </w:p>
    <w:p w14:paraId="75AE045A" w14:textId="2ECE3BB6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А.2.1 Цилиндры картриджей по </w:t>
      </w:r>
      <w:r w:rsidR="00727D4D">
        <w:rPr>
          <w:sz w:val="24"/>
          <w:lang w:val="en-US"/>
        </w:rPr>
        <w:t>ISO</w:t>
      </w:r>
      <w:r w:rsidR="00727D4D" w:rsidRPr="00727D4D">
        <w:rPr>
          <w:sz w:val="24"/>
        </w:rPr>
        <w:t xml:space="preserve"> 11040-1</w:t>
      </w:r>
      <w:r w:rsidRPr="000D6291">
        <w:rPr>
          <w:sz w:val="24"/>
        </w:rPr>
        <w:t>.</w:t>
      </w:r>
    </w:p>
    <w:p w14:paraId="2FE9DA45" w14:textId="77777777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А.2.2 Испытуемые уплотнители поршней.</w:t>
      </w:r>
    </w:p>
    <w:p w14:paraId="3967605C" w14:textId="3956DACC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А.2.3 Укупорочные средства в соответствии с </w:t>
      </w:r>
      <w:r w:rsidR="00727D4D">
        <w:rPr>
          <w:sz w:val="24"/>
          <w:lang w:val="en-US"/>
        </w:rPr>
        <w:t>ISO</w:t>
      </w:r>
      <w:r w:rsidR="00727D4D" w:rsidRPr="00727D4D">
        <w:rPr>
          <w:sz w:val="24"/>
        </w:rPr>
        <w:t xml:space="preserve"> 11040-3</w:t>
      </w:r>
      <w:r w:rsidRPr="000D6291">
        <w:rPr>
          <w:sz w:val="24"/>
        </w:rPr>
        <w:t>.</w:t>
      </w:r>
    </w:p>
    <w:p w14:paraId="4DE8745A" w14:textId="77777777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А.2.4 Соответствующее оборудование для наполнения картриджей водой.</w:t>
      </w:r>
    </w:p>
    <w:p w14:paraId="69C46CBF" w14:textId="57869C54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А.2.5 Держатель картриджей в соответствии с </w:t>
      </w:r>
      <w:r w:rsidR="00727D4D">
        <w:rPr>
          <w:sz w:val="24"/>
          <w:lang w:val="en-US"/>
        </w:rPr>
        <w:t>ISO</w:t>
      </w:r>
      <w:r w:rsidR="00727D4D" w:rsidRPr="000D6291">
        <w:rPr>
          <w:sz w:val="24"/>
        </w:rPr>
        <w:t xml:space="preserve"> </w:t>
      </w:r>
      <w:r w:rsidR="00727D4D" w:rsidRPr="00727D4D">
        <w:rPr>
          <w:sz w:val="24"/>
        </w:rPr>
        <w:t>9997</w:t>
      </w:r>
      <w:r w:rsidRPr="000D6291">
        <w:rPr>
          <w:sz w:val="24"/>
        </w:rPr>
        <w:t xml:space="preserve"> или </w:t>
      </w:r>
      <w:r w:rsidR="00727D4D">
        <w:rPr>
          <w:sz w:val="24"/>
          <w:lang w:val="en-US"/>
        </w:rPr>
        <w:t>ISO</w:t>
      </w:r>
      <w:r w:rsidR="00727D4D" w:rsidRPr="000D6291">
        <w:rPr>
          <w:sz w:val="24"/>
        </w:rPr>
        <w:t xml:space="preserve"> </w:t>
      </w:r>
      <w:r w:rsidR="00727D4D" w:rsidRPr="00727D4D">
        <w:rPr>
          <w:sz w:val="24"/>
        </w:rPr>
        <w:t>11499</w:t>
      </w:r>
      <w:r w:rsidRPr="000D6291">
        <w:rPr>
          <w:sz w:val="24"/>
        </w:rPr>
        <w:t>.</w:t>
      </w:r>
    </w:p>
    <w:p w14:paraId="2F8CC33D" w14:textId="4F08454B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А.2.6 Устройство, создающее давление, обеспечивающее приложение усилия </w:t>
      </w:r>
      <w:r w:rsidR="00727D4D" w:rsidRPr="00727D4D">
        <w:rPr>
          <w:sz w:val="24"/>
        </w:rPr>
        <w:t xml:space="preserve">               </w:t>
      </w:r>
      <w:r w:rsidRPr="000D6291">
        <w:rPr>
          <w:sz w:val="24"/>
        </w:rPr>
        <w:t>(30 ± 1) Н.</w:t>
      </w:r>
    </w:p>
    <w:p w14:paraId="53822639" w14:textId="77777777" w:rsidR="00727D4D" w:rsidRDefault="00727D4D" w:rsidP="000D6291">
      <w:pPr>
        <w:ind w:firstLine="567"/>
        <w:rPr>
          <w:b/>
          <w:bCs/>
          <w:sz w:val="24"/>
        </w:rPr>
      </w:pPr>
      <w:bookmarkStart w:id="40" w:name="bookmark49"/>
    </w:p>
    <w:p w14:paraId="462ACB8F" w14:textId="19D67639" w:rsidR="000D6291" w:rsidRPr="00727D4D" w:rsidRDefault="000D6291" w:rsidP="000D6291">
      <w:pPr>
        <w:ind w:firstLine="567"/>
        <w:rPr>
          <w:b/>
          <w:bCs/>
          <w:sz w:val="24"/>
        </w:rPr>
      </w:pPr>
      <w:r w:rsidRPr="00727D4D">
        <w:rPr>
          <w:b/>
          <w:bCs/>
          <w:sz w:val="24"/>
        </w:rPr>
        <w:t>А.</w:t>
      </w:r>
      <w:r w:rsidR="00727D4D" w:rsidRPr="00692C52">
        <w:rPr>
          <w:b/>
          <w:bCs/>
          <w:sz w:val="24"/>
        </w:rPr>
        <w:t>3</w:t>
      </w:r>
      <w:r w:rsidRPr="00727D4D">
        <w:rPr>
          <w:b/>
          <w:bCs/>
          <w:sz w:val="24"/>
        </w:rPr>
        <w:t xml:space="preserve"> Проведение испытания</w:t>
      </w:r>
      <w:bookmarkEnd w:id="40"/>
    </w:p>
    <w:p w14:paraId="20B7CE21" w14:textId="77777777" w:rsidR="00727D4D" w:rsidRDefault="00727D4D" w:rsidP="000D6291">
      <w:pPr>
        <w:ind w:firstLine="567"/>
        <w:rPr>
          <w:sz w:val="24"/>
        </w:rPr>
      </w:pPr>
    </w:p>
    <w:p w14:paraId="72D002F7" w14:textId="44E6FA33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А.3.1 </w:t>
      </w:r>
      <w:bookmarkStart w:id="41" w:name="_Hlk144909527"/>
      <w:r w:rsidR="008A47AB" w:rsidRPr="008A47AB">
        <w:rPr>
          <w:sz w:val="24"/>
        </w:rPr>
        <w:t>Отбирают 10 картриджей и заполняют их водой до вытеснения практически всего воздуха и укупоривают, используя испытуемые укупорочные средства.</w:t>
      </w:r>
      <w:bookmarkEnd w:id="41"/>
    </w:p>
    <w:p w14:paraId="2185A1FF" w14:textId="77777777" w:rsidR="008A47AB" w:rsidRDefault="008A47AB" w:rsidP="000D6291">
      <w:pPr>
        <w:ind w:firstLine="567"/>
        <w:rPr>
          <w:sz w:val="24"/>
        </w:rPr>
      </w:pPr>
    </w:p>
    <w:p w14:paraId="310EABA7" w14:textId="0B1436C4" w:rsidR="000D6291" w:rsidRPr="008A47AB" w:rsidRDefault="008A47AB" w:rsidP="000D6291">
      <w:pPr>
        <w:ind w:firstLine="567"/>
        <w:rPr>
          <w:sz w:val="20"/>
          <w:szCs w:val="20"/>
        </w:rPr>
      </w:pPr>
      <w:r w:rsidRPr="008A47AB">
        <w:rPr>
          <w:sz w:val="20"/>
          <w:szCs w:val="20"/>
        </w:rPr>
        <w:t>Примечание – В</w:t>
      </w:r>
      <w:r w:rsidR="000D6291" w:rsidRPr="008A47AB">
        <w:rPr>
          <w:sz w:val="20"/>
          <w:szCs w:val="20"/>
        </w:rPr>
        <w:t>оду допускается заменять окрашенным раствором для улучшения визуального обнаружения утечки.</w:t>
      </w:r>
    </w:p>
    <w:p w14:paraId="2525A8EC" w14:textId="77777777" w:rsidR="008A47AB" w:rsidRDefault="008A47AB" w:rsidP="000D6291">
      <w:pPr>
        <w:ind w:firstLine="567"/>
        <w:rPr>
          <w:sz w:val="24"/>
        </w:rPr>
      </w:pPr>
    </w:p>
    <w:p w14:paraId="1ADBEB21" w14:textId="1EA46E3C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А.3.2 Помещают первый картридж, установленный в держателе (см. А.2.5), в устройство, создающее давление (см. А.2.6), и прикладывают усилие (30 ± 1) Н в течение </w:t>
      </w:r>
      <w:r w:rsidR="00727D4D" w:rsidRPr="00692C52">
        <w:rPr>
          <w:sz w:val="24"/>
        </w:rPr>
        <w:t xml:space="preserve">      </w:t>
      </w:r>
      <w:r w:rsidRPr="000D6291">
        <w:rPr>
          <w:sz w:val="24"/>
        </w:rPr>
        <w:t>1 мин. Проверяют поршень на наличие утечки.</w:t>
      </w:r>
    </w:p>
    <w:p w14:paraId="25599849" w14:textId="77777777" w:rsidR="00727D4D" w:rsidRDefault="00727D4D" w:rsidP="000D6291">
      <w:pPr>
        <w:ind w:firstLine="567"/>
        <w:rPr>
          <w:sz w:val="24"/>
        </w:rPr>
      </w:pPr>
    </w:p>
    <w:p w14:paraId="01D81314" w14:textId="02FA4638" w:rsidR="000D6291" w:rsidRPr="00727D4D" w:rsidRDefault="000D6291" w:rsidP="000D6291">
      <w:pPr>
        <w:ind w:firstLine="567"/>
        <w:rPr>
          <w:sz w:val="20"/>
          <w:szCs w:val="20"/>
        </w:rPr>
      </w:pPr>
      <w:r w:rsidRPr="00727D4D">
        <w:rPr>
          <w:sz w:val="20"/>
          <w:szCs w:val="20"/>
        </w:rPr>
        <w:t>Предупреждение</w:t>
      </w:r>
      <w:r w:rsidR="00727D4D" w:rsidRPr="00727D4D">
        <w:rPr>
          <w:sz w:val="20"/>
          <w:szCs w:val="20"/>
        </w:rPr>
        <w:t xml:space="preserve"> – </w:t>
      </w:r>
      <w:r w:rsidRPr="00727D4D">
        <w:rPr>
          <w:sz w:val="20"/>
          <w:szCs w:val="20"/>
        </w:rPr>
        <w:t>Для защиты оператора следует обеспечить соответствующие меры безопасности.</w:t>
      </w:r>
    </w:p>
    <w:p w14:paraId="566486F1" w14:textId="77777777" w:rsidR="00727D4D" w:rsidRPr="000D6291" w:rsidRDefault="00727D4D" w:rsidP="000D6291">
      <w:pPr>
        <w:ind w:firstLine="567"/>
        <w:rPr>
          <w:sz w:val="24"/>
        </w:rPr>
      </w:pPr>
    </w:p>
    <w:p w14:paraId="5960A1AF" w14:textId="77777777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А.3.3 Повторяют процедуру по А.3.2 на остальных картриджах.</w:t>
      </w:r>
    </w:p>
    <w:p w14:paraId="0F5AA81D" w14:textId="77777777" w:rsidR="00727D4D" w:rsidRDefault="00727D4D" w:rsidP="000D6291">
      <w:pPr>
        <w:ind w:firstLine="567"/>
        <w:rPr>
          <w:sz w:val="24"/>
        </w:rPr>
      </w:pPr>
    </w:p>
    <w:p w14:paraId="6B2791FD" w14:textId="67B1140A" w:rsidR="000D6291" w:rsidRPr="00727D4D" w:rsidRDefault="000D6291" w:rsidP="000D6291">
      <w:pPr>
        <w:ind w:firstLine="567"/>
        <w:rPr>
          <w:b/>
          <w:bCs/>
          <w:sz w:val="24"/>
        </w:rPr>
      </w:pPr>
      <w:r w:rsidRPr="00727D4D">
        <w:rPr>
          <w:b/>
          <w:bCs/>
          <w:sz w:val="24"/>
        </w:rPr>
        <w:t>А.4 Предоставление результатов</w:t>
      </w:r>
    </w:p>
    <w:p w14:paraId="4F92425A" w14:textId="77777777" w:rsidR="00727D4D" w:rsidRDefault="00727D4D" w:rsidP="000D6291">
      <w:pPr>
        <w:ind w:firstLine="567"/>
        <w:rPr>
          <w:sz w:val="24"/>
        </w:rPr>
      </w:pPr>
    </w:p>
    <w:p w14:paraId="68187877" w14:textId="7B8EFCB1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Указывают наблюдаемое количество утечек через </w:t>
      </w:r>
      <w:r w:rsidR="008A47AB">
        <w:rPr>
          <w:sz w:val="24"/>
        </w:rPr>
        <w:t>укупорочные средства</w:t>
      </w:r>
      <w:r w:rsidRPr="000D6291">
        <w:rPr>
          <w:sz w:val="24"/>
        </w:rPr>
        <w:t>.</w:t>
      </w:r>
    </w:p>
    <w:p w14:paraId="4CC4D504" w14:textId="747E5CD0" w:rsidR="00DA7C77" w:rsidRPr="00692C52" w:rsidRDefault="000D6291" w:rsidP="000D6291">
      <w:pPr>
        <w:ind w:firstLine="567"/>
        <w:rPr>
          <w:sz w:val="24"/>
          <w:lang w:val="en-US"/>
        </w:rPr>
      </w:pPr>
      <w:r w:rsidRPr="000D6291">
        <w:rPr>
          <w:sz w:val="24"/>
        </w:rPr>
        <w:t xml:space="preserve">Указывают, комбинировали ли испытания на герметичность для укупорочных средств и уплотнителей поршней (см. </w:t>
      </w:r>
      <w:r w:rsidR="00727D4D">
        <w:rPr>
          <w:sz w:val="24"/>
          <w:lang w:val="en-US"/>
        </w:rPr>
        <w:t>ISO</w:t>
      </w:r>
      <w:r w:rsidR="00727D4D" w:rsidRPr="00692C52">
        <w:rPr>
          <w:sz w:val="24"/>
          <w:lang w:val="en-US"/>
        </w:rPr>
        <w:t xml:space="preserve"> 11040-3</w:t>
      </w:r>
      <w:r w:rsidRPr="00692C52">
        <w:rPr>
          <w:sz w:val="24"/>
          <w:lang w:val="en-US"/>
        </w:rPr>
        <w:t>).</w:t>
      </w:r>
    </w:p>
    <w:p w14:paraId="0D23606E" w14:textId="77777777" w:rsidR="00ED0451" w:rsidRPr="00692C52" w:rsidRDefault="00ED0451" w:rsidP="00ED0451">
      <w:pPr>
        <w:rPr>
          <w:sz w:val="24"/>
          <w:lang w:val="en-US"/>
        </w:rPr>
      </w:pPr>
    </w:p>
    <w:p w14:paraId="720C1594" w14:textId="5502169B" w:rsidR="00DA7C77" w:rsidRPr="00692C52" w:rsidRDefault="00DA7C77" w:rsidP="00227CFC">
      <w:pPr>
        <w:pStyle w:val="2"/>
        <w:numPr>
          <w:ilvl w:val="0"/>
          <w:numId w:val="0"/>
        </w:numPr>
        <w:ind w:left="720"/>
        <w:rPr>
          <w:lang w:val="en-US"/>
        </w:rPr>
      </w:pPr>
    </w:p>
    <w:p w14:paraId="7C3BC02D" w14:textId="77777777" w:rsidR="001567BA" w:rsidRPr="00692C52" w:rsidRDefault="001567BA" w:rsidP="00870363">
      <w:pPr>
        <w:ind w:firstLine="567"/>
        <w:rPr>
          <w:sz w:val="24"/>
          <w:lang w:val="en-US"/>
        </w:rPr>
      </w:pPr>
    </w:p>
    <w:p w14:paraId="375CD32B" w14:textId="77777777" w:rsidR="00815063" w:rsidRPr="003E3015" w:rsidRDefault="00815063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14:paraId="57644BD0" w14:textId="77777777" w:rsidR="00C910AC" w:rsidRPr="00692C52" w:rsidRDefault="00C910AC" w:rsidP="00C910A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72F456D" w14:textId="77777777" w:rsidR="007E206A" w:rsidRPr="00692C52" w:rsidRDefault="007E206A" w:rsidP="007E206A">
      <w:pPr>
        <w:autoSpaceDE w:val="0"/>
        <w:autoSpaceDN w:val="0"/>
        <w:adjustRightInd w:val="0"/>
        <w:ind w:firstLine="567"/>
        <w:jc w:val="center"/>
        <w:rPr>
          <w:b/>
          <w:sz w:val="24"/>
          <w:lang w:val="en-US"/>
        </w:rPr>
      </w:pPr>
    </w:p>
    <w:p w14:paraId="041D3A47" w14:textId="77777777" w:rsidR="0043242B" w:rsidRPr="00162A7A" w:rsidRDefault="0043242B" w:rsidP="0043242B">
      <w:pPr>
        <w:pStyle w:val="10"/>
        <w:pageBreakBefore/>
        <w:spacing w:before="0" w:after="0"/>
        <w:ind w:firstLine="567"/>
        <w:jc w:val="center"/>
        <w:rPr>
          <w:sz w:val="24"/>
          <w:szCs w:val="24"/>
          <w:lang w:val="en-US"/>
        </w:rPr>
      </w:pPr>
      <w:bookmarkStart w:id="42" w:name="_Toc144910868"/>
      <w:r>
        <w:rPr>
          <w:sz w:val="24"/>
          <w:szCs w:val="24"/>
        </w:rPr>
        <w:lastRenderedPageBreak/>
        <w:t>Библиография</w:t>
      </w:r>
      <w:bookmarkEnd w:id="42"/>
    </w:p>
    <w:p w14:paraId="705163F2" w14:textId="77777777" w:rsidR="0043242B" w:rsidRPr="00162A7A" w:rsidRDefault="0043242B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DE2EC3F" w14:textId="32330D27" w:rsidR="008A47AB" w:rsidRPr="00BB1EFC" w:rsidRDefault="008A47AB" w:rsidP="008A47AB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bookmarkStart w:id="43" w:name="_Toc422416441"/>
      <w:bookmarkStart w:id="44" w:name="_Toc422419042"/>
      <w:bookmarkStart w:id="45" w:name="_Toc422477402"/>
      <w:bookmarkStart w:id="46" w:name="_Toc422478279"/>
      <w:bookmarkStart w:id="47" w:name="_Toc422479733"/>
      <w:bookmarkStart w:id="48" w:name="_Toc422490934"/>
      <w:bookmarkStart w:id="49" w:name="_Toc460921745"/>
      <w:bookmarkStart w:id="50" w:name="_Toc462220266"/>
      <w:bookmarkStart w:id="51" w:name="_Toc9597720"/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[1] ISO </w:t>
      </w:r>
      <w:r w:rsidRPr="008A47A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48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Rubber, vulcanized or thermoplastic</w:t>
      </w:r>
      <w:r w:rsidR="00BF3740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BF3740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Determination of hardness (hardness between 10 IRHD</w:t>
      </w:r>
      <w:r w:rsidR="00BF3740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and 100 IRHD)</w:t>
      </w:r>
      <w:r w:rsidR="00BF3740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(Резина. </w:t>
      </w:r>
      <w:r w:rsidR="00BF3740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Определение твердости (от 30 до 85 </w:t>
      </w:r>
      <w:r w:rsidR="00BF3740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IR</w:t>
      </w:r>
      <w:r w:rsidR="00BF3740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Н</w:t>
      </w:r>
      <w:r w:rsidR="00BF3740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D</w:t>
      </w:r>
      <w:r w:rsidR="00BF3740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)).</w:t>
      </w:r>
    </w:p>
    <w:p w14:paraId="197BBD21" w14:textId="145AC1BC" w:rsidR="00727D4D" w:rsidRPr="00BB1EFC" w:rsidRDefault="0043242B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[</w:t>
      </w:r>
      <w:r w:rsidR="00BF3740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2</w:t>
      </w:r>
      <w:r w:rsidR="005926B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] </w:t>
      </w:r>
      <w:r w:rsidR="005926B8"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ISO</w:t>
      </w:r>
      <w:r w:rsidR="005926B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27D4D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2230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Rubber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products</w:t>
      </w:r>
      <w:r w:rsidR="00FD0F99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0D2118" w:rsidRP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Guidelines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for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storage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(Изделия резиновые. Руководство по хранению).</w:t>
      </w:r>
    </w:p>
    <w:p w14:paraId="0568C53B" w14:textId="4CEE8AAE" w:rsidR="008A47AB" w:rsidRPr="00BF3740" w:rsidRDefault="00BF3740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3</w:t>
      </w: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]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8A47A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ISO 3302-2 Rubber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8A47A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Tolerances for products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8A47A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Part 2: Geometrical tolerances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(Резина. Допуски на изделия. Часть 2. Геометрические допуски).</w:t>
      </w:r>
    </w:p>
    <w:p w14:paraId="0DC2C916" w14:textId="084965E9" w:rsidR="008A47AB" w:rsidRPr="00BB1EFC" w:rsidRDefault="00BF3740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4</w:t>
      </w: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]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8A47A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ISO 7405 Dentistry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8A47A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Evaluation of biocompatibility of medical devices used in dentistry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(Стоматология. </w:t>
      </w:r>
      <w:r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Оценка биологической совместимости стоматологических инструментов).</w:t>
      </w:r>
    </w:p>
    <w:p w14:paraId="4EC767F1" w14:textId="0F398482" w:rsidR="00727D4D" w:rsidRPr="0078117B" w:rsidRDefault="00727D4D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[</w:t>
      </w:r>
      <w:r w:rsidR="00BF3740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5</w:t>
      </w:r>
      <w:r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] </w:t>
      </w: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ISO</w:t>
      </w:r>
      <w:r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9997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Dentistry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Cartridge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syringes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A6382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(</w:t>
      </w:r>
      <w:r w:rsidR="000D2118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Стоматология. </w:t>
      </w:r>
      <w:r w:rsidR="000D2118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Карпульные шприцы)</w:t>
      </w:r>
    </w:p>
    <w:p w14:paraId="1AB7F9CD" w14:textId="04BDB006" w:rsidR="008A47AB" w:rsidRPr="00BB1EFC" w:rsidRDefault="00BF3740" w:rsidP="008A47AB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[6] </w:t>
      </w:r>
      <w:r w:rsidR="008A47A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ISO 10993-1 Biological evaluation of medical devices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8A47A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Part 1: Evaluation and testing within a risk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8A47A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management process</w:t>
      </w:r>
      <w:r w:rsidR="008A47AB"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(Изделия медицинские. </w:t>
      </w:r>
      <w:r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Оценка биологического действия. Часть 1: Оценка и исследования в процессе менеджмента риска). </w:t>
      </w:r>
    </w:p>
    <w:p w14:paraId="62730F51" w14:textId="0894993B" w:rsidR="00727D4D" w:rsidRPr="000D2118" w:rsidRDefault="00727D4D" w:rsidP="008A47AB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</w:t>
      </w:r>
      <w:r w:rsidR="00BF3740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7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] </w:t>
      </w: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ISO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11499</w:t>
      </w:r>
      <w:r w:rsidR="000D2118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Dentistry</w:t>
      </w:r>
      <w:r w:rsidR="000D2118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FD0F99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0D2118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Single</w:t>
      </w:r>
      <w:r w:rsidR="000D2118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-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use</w:t>
      </w:r>
      <w:r w:rsidR="000D2118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cartridges</w:t>
      </w:r>
      <w:r w:rsidR="000D2118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for</w:t>
      </w:r>
      <w:r w:rsidR="000D2118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local</w:t>
      </w:r>
      <w:r w:rsidR="000D2118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anaesthetics</w:t>
      </w:r>
      <w:r w:rsidR="000D2118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(Стоматология.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Капсулы одноразового использования с лекарством для местной анестезии).</w:t>
      </w:r>
    </w:p>
    <w:p w14:paraId="229A32BD" w14:textId="6FFFC21D" w:rsidR="0078117B" w:rsidRPr="00BF3740" w:rsidRDefault="00BF3740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[8] </w:t>
      </w:r>
      <w:r w:rsidR="0078117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ISO 13926-2 Pen systems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78117B" w:rsidRPr="0078117B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Part 2: Plunger stoppers for pen-injectors for medical use</w:t>
      </w:r>
      <w:r w:rsidR="0078117B"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(Системы на основе шприц-ручек. Часть 2. Уплотнители поршней для шприц-ручек медицинского назначения).</w:t>
      </w:r>
    </w:p>
    <w:p w14:paraId="146F6B7B" w14:textId="554DAA53" w:rsidR="00727D4D" w:rsidRPr="00BB1EFC" w:rsidRDefault="00727D4D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</w:t>
      </w:r>
      <w:r w:rsidR="00BF3740" w:rsidRPr="00BF3740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9]</w:t>
      </w: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ISO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15378</w:t>
      </w:r>
      <w:r w:rsidR="00CA6382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Primary packaging materials for medicinal products </w:t>
      </w:r>
      <w:r w:rsidR="00FD0F99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CA6382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Particular requirements for the application of ISO 9001:2015, with reference to good manufacturing practice (GMP) (Первичные упаковочные материалы для лекарственных средств. </w:t>
      </w:r>
      <w:r w:rsidR="00CA6382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Частные требования по применению ИСО 9001:2015 с учетом надлежащей производственной практики (</w:t>
      </w:r>
      <w:r w:rsidR="00CA6382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GMP</w:t>
      </w:r>
      <w:r w:rsidR="00CA6382" w:rsidRPr="00BB1EFC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)). </w:t>
      </w:r>
    </w:p>
    <w:p w14:paraId="5935A794" w14:textId="3E50DE5B" w:rsidR="0059003C" w:rsidRPr="00BB1EFC" w:rsidRDefault="0059003C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AF720E2" w14:textId="77777777" w:rsidR="0059003C" w:rsidRPr="000A39C2" w:rsidRDefault="0059003C" w:rsidP="0059003C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52" w:name="_Toc144839658"/>
      <w:bookmarkStart w:id="53" w:name="_Toc144910869"/>
      <w:bookmarkStart w:id="54" w:name="_Hlk144811829"/>
      <w:r w:rsidRPr="000A39C2">
        <w:rPr>
          <w:sz w:val="24"/>
          <w:szCs w:val="24"/>
        </w:rPr>
        <w:lastRenderedPageBreak/>
        <w:t>Приложение В.А</w:t>
      </w:r>
      <w:bookmarkEnd w:id="52"/>
      <w:bookmarkEnd w:id="53"/>
    </w:p>
    <w:p w14:paraId="75B57828" w14:textId="77777777" w:rsidR="0059003C" w:rsidRPr="000A39C2" w:rsidRDefault="0059003C" w:rsidP="0059003C">
      <w:pPr>
        <w:keepNext/>
        <w:ind w:firstLine="567"/>
        <w:jc w:val="center"/>
        <w:rPr>
          <w:i/>
          <w:sz w:val="24"/>
        </w:rPr>
      </w:pPr>
      <w:r w:rsidRPr="000A39C2">
        <w:rPr>
          <w:i/>
          <w:sz w:val="24"/>
        </w:rPr>
        <w:t>(информационное)</w:t>
      </w:r>
    </w:p>
    <w:p w14:paraId="4DCF92B0" w14:textId="77777777" w:rsidR="0059003C" w:rsidRPr="000A39C2" w:rsidRDefault="0059003C" w:rsidP="0059003C">
      <w:pPr>
        <w:shd w:val="clear" w:color="auto" w:fill="FFFFFF"/>
        <w:spacing w:before="240" w:after="240"/>
        <w:ind w:firstLine="567"/>
        <w:jc w:val="center"/>
        <w:rPr>
          <w:b/>
          <w:spacing w:val="-5"/>
          <w:sz w:val="24"/>
        </w:rPr>
      </w:pPr>
      <w:r w:rsidRPr="000A39C2">
        <w:rPr>
          <w:b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2F3B4307" w14:textId="77777777" w:rsidR="0059003C" w:rsidRPr="000A39C2" w:rsidRDefault="0059003C" w:rsidP="0059003C">
      <w:pPr>
        <w:ind w:firstLine="567"/>
        <w:rPr>
          <w:sz w:val="24"/>
        </w:rPr>
      </w:pPr>
      <w:r w:rsidRPr="000A39C2">
        <w:rPr>
          <w:sz w:val="24"/>
        </w:rPr>
        <w:t>Сведения о соответствии стандартов ссылочным международным, региональным стандартам, стандартам иностранного государства приведены в таблиц</w:t>
      </w:r>
      <w:r w:rsidRPr="000A39C2">
        <w:rPr>
          <w:sz w:val="24"/>
          <w:lang w:val="kk-KZ"/>
        </w:rPr>
        <w:t>е</w:t>
      </w:r>
      <w:r w:rsidRPr="000A39C2">
        <w:rPr>
          <w:sz w:val="24"/>
        </w:rPr>
        <w:t xml:space="preserve"> В.А.1.  </w:t>
      </w:r>
    </w:p>
    <w:p w14:paraId="0F873C43" w14:textId="77777777" w:rsidR="0059003C" w:rsidRPr="000A39C2" w:rsidRDefault="0059003C" w:rsidP="0059003C">
      <w:pPr>
        <w:pStyle w:val="Style109"/>
        <w:widowControl/>
        <w:ind w:firstLine="567"/>
        <w:jc w:val="both"/>
        <w:rPr>
          <w:rStyle w:val="FontStyle169"/>
          <w:color w:val="auto"/>
          <w:lang w:eastAsia="en-US"/>
        </w:rPr>
      </w:pPr>
    </w:p>
    <w:p w14:paraId="521F8C36" w14:textId="0DFE0DE8" w:rsidR="0059003C" w:rsidRDefault="0059003C" w:rsidP="0059003C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Таблица В.А.1</w:t>
      </w:r>
      <w:r w:rsidRPr="000A39C2">
        <w:rPr>
          <w:rStyle w:val="FontStyle169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bookmarkStart w:id="55" w:name="_Hlk144813512"/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Сведения о соответствии стандартов ссылочным международным стандартам </w:t>
      </w:r>
      <w:bookmarkEnd w:id="55"/>
    </w:p>
    <w:p w14:paraId="6668345A" w14:textId="77777777" w:rsidR="002445C8" w:rsidRPr="000A39C2" w:rsidRDefault="002445C8" w:rsidP="0059003C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4"/>
        <w:gridCol w:w="1572"/>
        <w:gridCol w:w="3468"/>
      </w:tblGrid>
      <w:tr w:rsidR="0059003C" w:rsidRPr="000A39C2" w14:paraId="6B41D522" w14:textId="77777777" w:rsidTr="00984B1B">
        <w:tc>
          <w:tcPr>
            <w:tcW w:w="2303" w:type="pct"/>
            <w:tcBorders>
              <w:bottom w:val="double" w:sz="4" w:space="0" w:color="auto"/>
            </w:tcBorders>
            <w:vAlign w:val="center"/>
          </w:tcPr>
          <w:p w14:paraId="1F52E476" w14:textId="77777777" w:rsidR="0059003C" w:rsidRPr="000A39C2" w:rsidRDefault="0059003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841" w:type="pct"/>
            <w:tcBorders>
              <w:bottom w:val="double" w:sz="4" w:space="0" w:color="auto"/>
            </w:tcBorders>
            <w:vAlign w:val="center"/>
          </w:tcPr>
          <w:p w14:paraId="4A134B79" w14:textId="77777777" w:rsidR="0059003C" w:rsidRPr="000A39C2" w:rsidRDefault="0059003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Степень соответствия</w:t>
            </w:r>
          </w:p>
        </w:tc>
        <w:tc>
          <w:tcPr>
            <w:tcW w:w="1856" w:type="pct"/>
            <w:tcBorders>
              <w:bottom w:val="double" w:sz="4" w:space="0" w:color="auto"/>
            </w:tcBorders>
            <w:vAlign w:val="center"/>
          </w:tcPr>
          <w:p w14:paraId="61433B2B" w14:textId="77777777" w:rsidR="0059003C" w:rsidRPr="000A39C2" w:rsidRDefault="0059003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59003C" w:rsidRPr="000A39C2" w14:paraId="2A29037F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579A647F" w14:textId="3D423B4F" w:rsidR="0059003C" w:rsidRPr="002445C8" w:rsidRDefault="00413211" w:rsidP="002445C8">
            <w:pPr>
              <w:ind w:firstLine="567"/>
              <w:jc w:val="center"/>
              <w:rPr>
                <w:color w:val="000000" w:themeColor="text1"/>
                <w:sz w:val="24"/>
                <w:lang w:val="en-US"/>
              </w:rPr>
            </w:pPr>
            <w:r w:rsidRPr="00413211">
              <w:rPr>
                <w:color w:val="000000" w:themeColor="text1"/>
                <w:sz w:val="24"/>
                <w:lang w:val="en-US"/>
              </w:rPr>
              <w:t>ISO</w:t>
            </w:r>
            <w:r w:rsidRPr="00413211">
              <w:rPr>
                <w:color w:val="000000" w:themeColor="text1"/>
                <w:sz w:val="24"/>
              </w:rPr>
              <w:t xml:space="preserve"> 8871-1:2003 </w:t>
            </w:r>
            <w:r w:rsidRPr="00413211">
              <w:rPr>
                <w:color w:val="000000" w:themeColor="text1"/>
                <w:sz w:val="24"/>
                <w:lang w:val="en-US"/>
              </w:rPr>
              <w:t>Elastomeric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parts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for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parenterals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and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for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devices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for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pharmaceutical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use</w:t>
            </w:r>
            <w:r w:rsidRPr="00413211">
              <w:rPr>
                <w:color w:val="000000" w:themeColor="text1"/>
                <w:sz w:val="24"/>
              </w:rPr>
              <w:t xml:space="preserve"> – </w:t>
            </w:r>
            <w:r w:rsidRPr="00413211">
              <w:rPr>
                <w:color w:val="000000" w:themeColor="text1"/>
                <w:sz w:val="24"/>
                <w:lang w:val="en-US"/>
              </w:rPr>
              <w:t>Part</w:t>
            </w:r>
            <w:r w:rsidRPr="00413211">
              <w:rPr>
                <w:color w:val="000000" w:themeColor="text1"/>
                <w:sz w:val="24"/>
              </w:rPr>
              <w:t xml:space="preserve"> 1: </w:t>
            </w:r>
            <w:r w:rsidRPr="00413211">
              <w:rPr>
                <w:color w:val="000000" w:themeColor="text1"/>
                <w:sz w:val="24"/>
                <w:lang w:val="en-US"/>
              </w:rPr>
              <w:t>Extractables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in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aqueous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autoclavates</w:t>
            </w:r>
            <w:r w:rsidRPr="00413211">
              <w:rPr>
                <w:color w:val="000000" w:themeColor="text1"/>
                <w:sz w:val="24"/>
              </w:rPr>
              <w:t xml:space="preserve"> (</w:t>
            </w:r>
            <w:r w:rsidRPr="004808A1">
              <w:rPr>
                <w:color w:val="000000" w:themeColor="text1"/>
                <w:sz w:val="24"/>
              </w:rPr>
              <w:t>Эластомерные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составляющие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для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парентеральных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систем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и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изделий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для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фармацевтических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целей</w:t>
            </w:r>
            <w:r w:rsidRPr="00413211">
              <w:rPr>
                <w:color w:val="000000" w:themeColor="text1"/>
                <w:sz w:val="24"/>
              </w:rPr>
              <w:t xml:space="preserve">. </w:t>
            </w:r>
            <w:r w:rsidRPr="004808A1">
              <w:rPr>
                <w:color w:val="000000" w:themeColor="text1"/>
                <w:sz w:val="24"/>
              </w:rPr>
              <w:t>Часть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1. </w:t>
            </w:r>
            <w:r w:rsidRPr="004808A1">
              <w:rPr>
                <w:color w:val="000000" w:themeColor="text1"/>
                <w:sz w:val="24"/>
              </w:rPr>
              <w:t>Вещества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, </w:t>
            </w:r>
            <w:r w:rsidRPr="004808A1">
              <w:rPr>
                <w:color w:val="000000" w:themeColor="text1"/>
                <w:sz w:val="24"/>
              </w:rPr>
              <w:t>экстрагируемые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при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автоклавировании</w:t>
            </w:r>
            <w:r w:rsidRPr="00413211">
              <w:rPr>
                <w:color w:val="000000" w:themeColor="text1"/>
                <w:sz w:val="24"/>
                <w:lang w:val="en-US"/>
              </w:rPr>
              <w:t>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590E52BF" w14:textId="1FA5E7E3" w:rsidR="0059003C" w:rsidRPr="000A39C2" w:rsidRDefault="002445C8" w:rsidP="0013592C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5525E758" w14:textId="71586DA6" w:rsidR="0059003C" w:rsidRPr="0013592C" w:rsidRDefault="002445C8" w:rsidP="002445C8">
            <w:pPr>
              <w:jc w:val="center"/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СТ РК </w:t>
            </w:r>
            <w:r w:rsidRPr="00413211">
              <w:rPr>
                <w:color w:val="000000" w:themeColor="text1"/>
                <w:sz w:val="24"/>
                <w:lang w:val="en-US"/>
              </w:rPr>
              <w:t>ISO</w:t>
            </w:r>
            <w:r w:rsidRPr="00413211">
              <w:rPr>
                <w:color w:val="000000" w:themeColor="text1"/>
                <w:sz w:val="24"/>
              </w:rPr>
              <w:t xml:space="preserve"> 8871-1</w:t>
            </w:r>
            <w:r>
              <w:rPr>
                <w:sz w:val="24"/>
              </w:rPr>
              <w:t xml:space="preserve">* </w:t>
            </w:r>
            <w:r w:rsidRPr="002445C8">
              <w:rPr>
                <w:color w:val="000000" w:themeColor="text1"/>
                <w:sz w:val="24"/>
              </w:rPr>
              <w:t>Эластомерные детали для парентеральных препаратов и устройств для фармацевтического применения. Часть 1. Экстрагируемые вещества в водных автоклавах</w:t>
            </w:r>
          </w:p>
        </w:tc>
      </w:tr>
      <w:tr w:rsidR="002445C8" w:rsidRPr="002445C8" w14:paraId="6A15D8FC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6B9F099A" w14:textId="75EAF639" w:rsidR="002445C8" w:rsidRPr="002445C8" w:rsidRDefault="002445C8" w:rsidP="002E0D57">
            <w:pPr>
              <w:ind w:firstLine="567"/>
              <w:jc w:val="center"/>
              <w:rPr>
                <w:color w:val="000000" w:themeColor="text1"/>
                <w:sz w:val="24"/>
              </w:rPr>
            </w:pPr>
            <w:r w:rsidRPr="002445C8">
              <w:rPr>
                <w:color w:val="000000" w:themeColor="text1"/>
                <w:sz w:val="24"/>
                <w:lang w:val="en-US"/>
              </w:rPr>
              <w:t>ISO</w:t>
            </w:r>
            <w:r w:rsidRPr="002445C8">
              <w:rPr>
                <w:color w:val="000000" w:themeColor="text1"/>
                <w:sz w:val="24"/>
              </w:rPr>
              <w:t xml:space="preserve"> 8871-4:2006 </w:t>
            </w:r>
            <w:r w:rsidRPr="002445C8">
              <w:rPr>
                <w:color w:val="000000" w:themeColor="text1"/>
                <w:sz w:val="24"/>
                <w:lang w:val="en-US"/>
              </w:rPr>
              <w:t>Elastomeric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parts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for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parenterals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and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for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devices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for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pharmaceutical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use</w:t>
            </w:r>
            <w:r w:rsidRPr="002445C8">
              <w:rPr>
                <w:color w:val="000000" w:themeColor="text1"/>
                <w:sz w:val="24"/>
              </w:rPr>
              <w:t xml:space="preserve"> – </w:t>
            </w:r>
            <w:r w:rsidRPr="002445C8">
              <w:rPr>
                <w:color w:val="000000" w:themeColor="text1"/>
                <w:sz w:val="24"/>
                <w:lang w:val="en-US"/>
              </w:rPr>
              <w:t>Part</w:t>
            </w:r>
            <w:r w:rsidRPr="002445C8">
              <w:rPr>
                <w:color w:val="000000" w:themeColor="text1"/>
                <w:sz w:val="24"/>
              </w:rPr>
              <w:t xml:space="preserve"> 4: </w:t>
            </w:r>
            <w:r w:rsidRPr="002445C8">
              <w:rPr>
                <w:color w:val="000000" w:themeColor="text1"/>
                <w:sz w:val="24"/>
                <w:lang w:val="en-US"/>
              </w:rPr>
              <w:t>Biological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requirements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and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test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methods</w:t>
            </w:r>
            <w:r w:rsidRPr="002445C8">
              <w:rPr>
                <w:color w:val="000000" w:themeColor="text1"/>
                <w:sz w:val="24"/>
              </w:rPr>
              <w:t xml:space="preserve"> (Эластомерные детали для парентеральных препаратов и устройств для фармацевтического применения. </w:t>
            </w:r>
            <w:r w:rsidRPr="004808A1">
              <w:rPr>
                <w:color w:val="000000" w:themeColor="text1"/>
                <w:sz w:val="24"/>
              </w:rPr>
              <w:t>Часть 4. Биологические требования и методы исследования).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4F405C4B" w14:textId="052B6C01" w:rsidR="002445C8" w:rsidRPr="000A39C2" w:rsidRDefault="002445C8" w:rsidP="0013592C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08C0425E" w14:textId="52BECF50" w:rsidR="002445C8" w:rsidRPr="002445C8" w:rsidRDefault="002445C8" w:rsidP="002445C8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СТ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РК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ISO</w:t>
            </w:r>
            <w:r w:rsidRPr="00BB1EFC">
              <w:rPr>
                <w:color w:val="000000" w:themeColor="text1"/>
                <w:sz w:val="24"/>
              </w:rPr>
              <w:t xml:space="preserve"> 8871-4</w:t>
            </w:r>
            <w:r>
              <w:rPr>
                <w:color w:val="000000" w:themeColor="text1"/>
                <w:sz w:val="24"/>
              </w:rPr>
              <w:t>*</w:t>
            </w:r>
          </w:p>
          <w:p w14:paraId="7321931E" w14:textId="7E3175F7" w:rsidR="002445C8" w:rsidRPr="002445C8" w:rsidRDefault="002445C8" w:rsidP="002445C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2445C8">
              <w:rPr>
                <w:color w:val="000000" w:themeColor="text1"/>
                <w:sz w:val="24"/>
              </w:rPr>
              <w:t xml:space="preserve">Эластомерные детали для парентеральных препаратов и устройств для фармацевтического применения. </w:t>
            </w:r>
            <w:r w:rsidRPr="004808A1">
              <w:rPr>
                <w:color w:val="000000" w:themeColor="text1"/>
                <w:sz w:val="24"/>
              </w:rPr>
              <w:t>Часть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4. </w:t>
            </w:r>
            <w:r w:rsidRPr="004808A1">
              <w:rPr>
                <w:color w:val="000000" w:themeColor="text1"/>
                <w:sz w:val="24"/>
              </w:rPr>
              <w:t>Биологические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требования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и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методы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исследования</w:t>
            </w:r>
            <w:r w:rsidRPr="002445C8">
              <w:rPr>
                <w:color w:val="000000" w:themeColor="text1"/>
                <w:sz w:val="24"/>
                <w:lang w:val="en-US"/>
              </w:rPr>
              <w:t>).</w:t>
            </w:r>
          </w:p>
        </w:tc>
      </w:tr>
      <w:tr w:rsidR="002445C8" w:rsidRPr="002445C8" w14:paraId="784F09C9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287B2891" w14:textId="67EFC64F" w:rsidR="002445C8" w:rsidRPr="002445C8" w:rsidRDefault="002445C8" w:rsidP="002445C8">
            <w:pPr>
              <w:ind w:firstLine="567"/>
              <w:jc w:val="center"/>
              <w:rPr>
                <w:color w:val="000000" w:themeColor="text1"/>
                <w:sz w:val="24"/>
                <w:lang w:val="en-US"/>
              </w:rPr>
            </w:pPr>
            <w:r w:rsidRPr="00413211">
              <w:rPr>
                <w:color w:val="000000" w:themeColor="text1"/>
                <w:sz w:val="24"/>
                <w:lang w:val="en-US"/>
              </w:rPr>
              <w:t>ISO</w:t>
            </w:r>
            <w:r w:rsidRPr="00BB1EFC">
              <w:rPr>
                <w:color w:val="000000" w:themeColor="text1"/>
                <w:sz w:val="24"/>
              </w:rPr>
              <w:t xml:space="preserve"> 8872:2022 </w:t>
            </w:r>
            <w:r w:rsidRPr="00413211">
              <w:rPr>
                <w:color w:val="000000" w:themeColor="text1"/>
                <w:sz w:val="24"/>
                <w:lang w:val="en-US"/>
              </w:rPr>
              <w:t>Aluminium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caps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for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transfusion</w:t>
            </w:r>
            <w:r w:rsidRPr="00BB1EFC">
              <w:rPr>
                <w:color w:val="000000" w:themeColor="text1"/>
                <w:sz w:val="24"/>
              </w:rPr>
              <w:t xml:space="preserve">, </w:t>
            </w:r>
            <w:r w:rsidRPr="00413211">
              <w:rPr>
                <w:color w:val="000000" w:themeColor="text1"/>
                <w:sz w:val="24"/>
                <w:lang w:val="en-US"/>
              </w:rPr>
              <w:t>infusion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and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injection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bottles</w:t>
            </w:r>
            <w:r w:rsidRPr="00BB1EFC">
              <w:rPr>
                <w:color w:val="000000" w:themeColor="text1"/>
                <w:sz w:val="24"/>
              </w:rPr>
              <w:t xml:space="preserve"> — </w:t>
            </w:r>
            <w:r w:rsidRPr="00413211">
              <w:rPr>
                <w:color w:val="000000" w:themeColor="text1"/>
                <w:sz w:val="24"/>
                <w:lang w:val="en-US"/>
              </w:rPr>
              <w:t>General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requirements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and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test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methods</w:t>
            </w:r>
            <w:r w:rsidRPr="00BB1EFC">
              <w:rPr>
                <w:color w:val="000000" w:themeColor="text1"/>
                <w:sz w:val="24"/>
              </w:rPr>
              <w:t xml:space="preserve"> (</w:t>
            </w:r>
            <w:r w:rsidRPr="009551E3">
              <w:rPr>
                <w:color w:val="000000" w:themeColor="text1"/>
                <w:sz w:val="24"/>
              </w:rPr>
              <w:t>Алюминиевые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колпачки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и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алюминиевые</w:t>
            </w:r>
            <w:r w:rsidRPr="00BB1EFC">
              <w:rPr>
                <w:color w:val="000000" w:themeColor="text1"/>
                <w:sz w:val="24"/>
              </w:rPr>
              <w:t>/</w:t>
            </w:r>
            <w:r w:rsidRPr="009551E3">
              <w:rPr>
                <w:color w:val="000000" w:themeColor="text1"/>
                <w:sz w:val="24"/>
              </w:rPr>
              <w:t>пластиковые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колпачки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для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инфузионных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флаконов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и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флаконов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для</w:t>
            </w:r>
            <w:r w:rsidRPr="00BB1EFC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инъекций</w:t>
            </w:r>
            <w:r w:rsidRPr="00BB1EFC">
              <w:rPr>
                <w:color w:val="000000" w:themeColor="text1"/>
                <w:sz w:val="24"/>
              </w:rPr>
              <w:t xml:space="preserve">. </w:t>
            </w:r>
            <w:r w:rsidRPr="009551E3">
              <w:rPr>
                <w:color w:val="000000" w:themeColor="text1"/>
                <w:sz w:val="24"/>
              </w:rPr>
              <w:t>Общие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требования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и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методы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испытаний</w:t>
            </w:r>
            <w:r w:rsidRPr="00413211">
              <w:rPr>
                <w:color w:val="000000" w:themeColor="text1"/>
                <w:sz w:val="24"/>
                <w:lang w:val="en-US"/>
              </w:rPr>
              <w:t>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17D010AE" w14:textId="7CA34C83" w:rsidR="002445C8" w:rsidRPr="000A39C2" w:rsidRDefault="002445C8" w:rsidP="0013592C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241C9A0F" w14:textId="46871F2A" w:rsidR="002445C8" w:rsidRDefault="002445C8" w:rsidP="002445C8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СТ РК </w:t>
            </w:r>
            <w:r w:rsidRPr="00413211">
              <w:rPr>
                <w:color w:val="000000" w:themeColor="text1"/>
                <w:sz w:val="24"/>
                <w:lang w:val="en-US"/>
              </w:rPr>
              <w:t>ISO</w:t>
            </w:r>
            <w:r w:rsidRPr="002445C8">
              <w:rPr>
                <w:color w:val="000000" w:themeColor="text1"/>
                <w:sz w:val="24"/>
              </w:rPr>
              <w:t xml:space="preserve"> 8872</w:t>
            </w:r>
            <w:r>
              <w:rPr>
                <w:color w:val="000000" w:themeColor="text1"/>
                <w:sz w:val="24"/>
              </w:rPr>
              <w:t xml:space="preserve">* </w:t>
            </w:r>
            <w:r w:rsidRPr="002445C8">
              <w:rPr>
                <w:color w:val="000000" w:themeColor="text1"/>
                <w:sz w:val="24"/>
              </w:rPr>
              <w:t>Алюминиевые колпачки и алюминиевые/пластиковые колпачки для инфузионных флаконов и флаконов для инъекций. Общие требования и методы испытаний</w:t>
            </w:r>
          </w:p>
        </w:tc>
      </w:tr>
      <w:tr w:rsidR="00413211" w:rsidRPr="000A39C2" w14:paraId="519A7DA7" w14:textId="77777777" w:rsidTr="002E0D57">
        <w:tc>
          <w:tcPr>
            <w:tcW w:w="2303" w:type="pct"/>
            <w:tcBorders>
              <w:top w:val="single" w:sz="4" w:space="0" w:color="auto"/>
              <w:bottom w:val="nil"/>
            </w:tcBorders>
          </w:tcPr>
          <w:p w14:paraId="59C3C95B" w14:textId="3D9165E0" w:rsidR="00413211" w:rsidRPr="00413211" w:rsidRDefault="00413211" w:rsidP="002E0D57">
            <w:pPr>
              <w:jc w:val="center"/>
              <w:rPr>
                <w:sz w:val="24"/>
              </w:rPr>
            </w:pPr>
            <w:r w:rsidRPr="006B59C8">
              <w:rPr>
                <w:sz w:val="24"/>
                <w:lang w:val="en-US"/>
              </w:rPr>
              <w:t>ISO</w:t>
            </w:r>
            <w:r w:rsidRPr="002445C8">
              <w:rPr>
                <w:sz w:val="24"/>
                <w:lang w:val="en-US"/>
              </w:rPr>
              <w:t xml:space="preserve"> 11040-1:2015 </w:t>
            </w:r>
            <w:r w:rsidRPr="006B59C8">
              <w:rPr>
                <w:sz w:val="24"/>
                <w:lang w:val="en-US"/>
              </w:rPr>
              <w:t>Prefilled</w:t>
            </w:r>
            <w:r w:rsidRPr="002445C8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syringes</w:t>
            </w:r>
            <w:r w:rsidRPr="002445C8">
              <w:rPr>
                <w:sz w:val="24"/>
                <w:lang w:val="en-US"/>
              </w:rPr>
              <w:t xml:space="preserve"> – </w:t>
            </w:r>
            <w:r w:rsidRPr="006B59C8">
              <w:rPr>
                <w:sz w:val="24"/>
                <w:lang w:val="en-US"/>
              </w:rPr>
              <w:t>Part</w:t>
            </w:r>
            <w:r w:rsidRPr="002445C8">
              <w:rPr>
                <w:sz w:val="24"/>
                <w:lang w:val="en-US"/>
              </w:rPr>
              <w:t xml:space="preserve"> 1: </w:t>
            </w:r>
            <w:r w:rsidRPr="006B59C8">
              <w:rPr>
                <w:sz w:val="24"/>
                <w:lang w:val="en-US"/>
              </w:rPr>
              <w:t>Glass</w:t>
            </w:r>
            <w:r w:rsidRPr="002445C8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cylinders</w:t>
            </w:r>
            <w:r w:rsidRPr="002445C8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for</w:t>
            </w:r>
            <w:r w:rsidRPr="002445C8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dental</w:t>
            </w:r>
            <w:r w:rsidRPr="002445C8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local</w:t>
            </w:r>
            <w:r w:rsidRPr="002445C8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anaesthetic</w:t>
            </w:r>
            <w:r w:rsidRPr="002445C8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cartridges</w:t>
            </w:r>
            <w:r w:rsidRPr="002445C8">
              <w:rPr>
                <w:sz w:val="24"/>
                <w:lang w:val="en-US"/>
              </w:rPr>
              <w:t xml:space="preserve"> (</w:t>
            </w:r>
            <w:r w:rsidRPr="00413211">
              <w:rPr>
                <w:sz w:val="24"/>
              </w:rPr>
              <w:t>Предварительно</w:t>
            </w:r>
            <w:r w:rsidRPr="002445C8">
              <w:rPr>
                <w:sz w:val="24"/>
                <w:lang w:val="en-US"/>
              </w:rPr>
              <w:t xml:space="preserve"> </w:t>
            </w:r>
            <w:r w:rsidRPr="00413211">
              <w:rPr>
                <w:sz w:val="24"/>
              </w:rPr>
              <w:t>заполненные</w:t>
            </w:r>
            <w:r w:rsidRPr="002445C8">
              <w:rPr>
                <w:sz w:val="24"/>
                <w:lang w:val="en-US"/>
              </w:rPr>
              <w:t xml:space="preserve"> </w:t>
            </w:r>
            <w:r w:rsidRPr="00413211">
              <w:rPr>
                <w:sz w:val="24"/>
              </w:rPr>
              <w:t>шприцы</w:t>
            </w:r>
            <w:r w:rsidRPr="002445C8">
              <w:rPr>
                <w:sz w:val="24"/>
                <w:lang w:val="en-US"/>
              </w:rPr>
              <w:t xml:space="preserve">. </w:t>
            </w:r>
            <w:r w:rsidRPr="00413211">
              <w:rPr>
                <w:sz w:val="24"/>
              </w:rPr>
              <w:t>Часть 1. Стеклянные цилиндры для стоматологических картриджей с местной анестезией</w:t>
            </w:r>
            <w:r>
              <w:rPr>
                <w:sz w:val="24"/>
              </w:rPr>
              <w:t>)</w:t>
            </w:r>
          </w:p>
        </w:tc>
        <w:tc>
          <w:tcPr>
            <w:tcW w:w="841" w:type="pct"/>
            <w:tcBorders>
              <w:top w:val="single" w:sz="4" w:space="0" w:color="auto"/>
              <w:bottom w:val="nil"/>
            </w:tcBorders>
          </w:tcPr>
          <w:p w14:paraId="47108EC9" w14:textId="7CC5AB6A" w:rsidR="00413211" w:rsidRPr="000A39C2" w:rsidRDefault="00413211" w:rsidP="00413211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nil"/>
            </w:tcBorders>
          </w:tcPr>
          <w:p w14:paraId="464DF38C" w14:textId="77777777" w:rsidR="00413211" w:rsidRPr="000A39C2" w:rsidRDefault="00413211" w:rsidP="00413211">
            <w:pPr>
              <w:jc w:val="center"/>
              <w:rPr>
                <w:sz w:val="24"/>
              </w:rPr>
            </w:pPr>
            <w:bookmarkStart w:id="56" w:name="_Hlk144840102"/>
            <w:bookmarkStart w:id="57" w:name="_Hlk144903744"/>
            <w:r>
              <w:rPr>
                <w:sz w:val="24"/>
              </w:rPr>
              <w:t>СТ</w:t>
            </w:r>
            <w:r w:rsidRPr="0059003C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59003C">
              <w:rPr>
                <w:sz w:val="24"/>
              </w:rPr>
              <w:t xml:space="preserve"> </w:t>
            </w:r>
            <w:r w:rsidRPr="006B59C8">
              <w:rPr>
                <w:sz w:val="24"/>
                <w:lang w:val="en-US"/>
              </w:rPr>
              <w:t>ISO</w:t>
            </w:r>
            <w:r w:rsidRPr="0059003C">
              <w:rPr>
                <w:sz w:val="24"/>
              </w:rPr>
              <w:t xml:space="preserve"> 11040-</w:t>
            </w:r>
            <w:r>
              <w:rPr>
                <w:sz w:val="24"/>
              </w:rPr>
              <w:t>1*</w:t>
            </w:r>
          </w:p>
          <w:bookmarkEnd w:id="56"/>
          <w:p w14:paraId="61428FFB" w14:textId="37852D62" w:rsidR="00413211" w:rsidRDefault="00413211" w:rsidP="00413211">
            <w:pPr>
              <w:jc w:val="center"/>
              <w:rPr>
                <w:sz w:val="24"/>
              </w:rPr>
            </w:pPr>
            <w:r w:rsidRPr="0013592C">
              <w:rPr>
                <w:sz w:val="24"/>
              </w:rPr>
              <w:t>Предварительно заполненные шприцы. Часть 1. Стеклянные цилиндры для стоматологических картриджей с местной анестезией</w:t>
            </w:r>
            <w:bookmarkEnd w:id="57"/>
          </w:p>
        </w:tc>
      </w:tr>
      <w:bookmarkEnd w:id="54"/>
    </w:tbl>
    <w:p w14:paraId="0277E187" w14:textId="79B0B3FC" w:rsidR="0059003C" w:rsidRPr="0059003C" w:rsidRDefault="0059003C" w:rsidP="0059003C">
      <w:pPr>
        <w:rPr>
          <w:color w:val="FF0000"/>
          <w:szCs w:val="28"/>
        </w:rPr>
      </w:pPr>
    </w:p>
    <w:p w14:paraId="37735430" w14:textId="77777777" w:rsidR="002E0D57" w:rsidRDefault="002E0D57" w:rsidP="002E0D57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Cs/>
          <w:i/>
          <w:iCs/>
          <w:color w:val="auto"/>
          <w:sz w:val="24"/>
          <w:szCs w:val="24"/>
          <w:lang w:eastAsia="en-US"/>
        </w:rPr>
      </w:pPr>
    </w:p>
    <w:p w14:paraId="1A8C1E02" w14:textId="51F4CD43" w:rsidR="002E0D57" w:rsidRPr="002E0D57" w:rsidRDefault="002E0D57" w:rsidP="002E0D57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Cs/>
          <w:i/>
          <w:iCs/>
          <w:color w:val="auto"/>
          <w:sz w:val="24"/>
          <w:szCs w:val="24"/>
          <w:lang w:eastAsia="en-US"/>
        </w:rPr>
      </w:pPr>
      <w:r w:rsidRPr="002E0D57">
        <w:rPr>
          <w:rStyle w:val="FontStyle169"/>
          <w:rFonts w:ascii="Times New Roman" w:hAnsi="Times New Roman" w:cs="Times New Roman"/>
          <w:bCs/>
          <w:i/>
          <w:iCs/>
          <w:color w:val="auto"/>
          <w:sz w:val="24"/>
          <w:szCs w:val="24"/>
          <w:lang w:eastAsia="en-US"/>
        </w:rPr>
        <w:lastRenderedPageBreak/>
        <w:t xml:space="preserve">Окончание таблицы В.А.1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4"/>
        <w:gridCol w:w="1572"/>
        <w:gridCol w:w="3468"/>
      </w:tblGrid>
      <w:tr w:rsidR="002E0D57" w:rsidRPr="000A39C2" w14:paraId="7EFE70F0" w14:textId="77777777" w:rsidTr="00984B1B">
        <w:tc>
          <w:tcPr>
            <w:tcW w:w="2303" w:type="pct"/>
            <w:tcBorders>
              <w:bottom w:val="double" w:sz="4" w:space="0" w:color="auto"/>
            </w:tcBorders>
            <w:vAlign w:val="center"/>
          </w:tcPr>
          <w:p w14:paraId="0AFF7328" w14:textId="77777777" w:rsidR="002E0D57" w:rsidRPr="000A39C2" w:rsidRDefault="002E0D57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841" w:type="pct"/>
            <w:tcBorders>
              <w:bottom w:val="double" w:sz="4" w:space="0" w:color="auto"/>
            </w:tcBorders>
            <w:vAlign w:val="center"/>
          </w:tcPr>
          <w:p w14:paraId="04F18DEA" w14:textId="77777777" w:rsidR="002E0D57" w:rsidRPr="000A39C2" w:rsidRDefault="002E0D57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Степень соответствия</w:t>
            </w:r>
          </w:p>
        </w:tc>
        <w:tc>
          <w:tcPr>
            <w:tcW w:w="1856" w:type="pct"/>
            <w:tcBorders>
              <w:bottom w:val="double" w:sz="4" w:space="0" w:color="auto"/>
            </w:tcBorders>
            <w:vAlign w:val="center"/>
          </w:tcPr>
          <w:p w14:paraId="41DE0F51" w14:textId="77777777" w:rsidR="002E0D57" w:rsidRPr="000A39C2" w:rsidRDefault="002E0D57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2E0D57" w:rsidRPr="0059003C" w14:paraId="20010217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75473F70" w14:textId="78CA0C70" w:rsidR="002E0D57" w:rsidRPr="002215DD" w:rsidRDefault="002E0D57" w:rsidP="002215DD">
            <w:pPr>
              <w:jc w:val="center"/>
              <w:rPr>
                <w:color w:val="000000" w:themeColor="text1"/>
                <w:sz w:val="24"/>
              </w:rPr>
            </w:pPr>
            <w:r w:rsidRPr="00413211">
              <w:rPr>
                <w:color w:val="000000" w:themeColor="text1"/>
                <w:sz w:val="24"/>
                <w:lang w:val="en-US"/>
              </w:rPr>
              <w:t>ISO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11040-2:2011 </w:t>
            </w:r>
            <w:r w:rsidRPr="00413211">
              <w:rPr>
                <w:color w:val="000000" w:themeColor="text1"/>
                <w:sz w:val="24"/>
                <w:lang w:val="en-US"/>
              </w:rPr>
              <w:t>Prefilled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syringes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– </w:t>
            </w:r>
            <w:r w:rsidRPr="00413211">
              <w:rPr>
                <w:color w:val="000000" w:themeColor="text1"/>
                <w:sz w:val="24"/>
                <w:lang w:val="en-US"/>
              </w:rPr>
              <w:t>P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art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2: </w:t>
            </w:r>
            <w:r w:rsidRPr="00413211">
              <w:rPr>
                <w:color w:val="000000" w:themeColor="text1"/>
                <w:sz w:val="24"/>
                <w:lang w:val="en-US"/>
              </w:rPr>
              <w:t>Plunger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stoppers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for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dental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local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anaesthetic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cartridges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(</w:t>
            </w:r>
            <w:r w:rsidRPr="009551E3">
              <w:rPr>
                <w:color w:val="000000" w:themeColor="text1"/>
                <w:sz w:val="24"/>
              </w:rPr>
              <w:t>Предварительно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наполненные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шприцы</w:t>
            </w:r>
            <w:r w:rsidRPr="00BB1EFC">
              <w:rPr>
                <w:color w:val="000000" w:themeColor="text1"/>
                <w:sz w:val="24"/>
                <w:lang w:val="en-US"/>
              </w:rPr>
              <w:t xml:space="preserve">. </w:t>
            </w:r>
            <w:r w:rsidRPr="009551E3">
              <w:rPr>
                <w:color w:val="000000" w:themeColor="text1"/>
                <w:sz w:val="24"/>
              </w:rPr>
              <w:t>Часть 2. Пробки поршня стоматологических картриджей с местным анестетиком).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495994A9" w14:textId="77777777" w:rsidR="002E0D57" w:rsidRPr="000A39C2" w:rsidRDefault="002E0D57" w:rsidP="00984B1B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4AFE7CA7" w14:textId="7A4C160D" w:rsidR="002E0D57" w:rsidRPr="00692C52" w:rsidRDefault="002E0D57" w:rsidP="002215DD">
            <w:pPr>
              <w:jc w:val="center"/>
              <w:rPr>
                <w:sz w:val="24"/>
              </w:rPr>
            </w:pPr>
            <w:bookmarkStart w:id="58" w:name="_Hlk144911535"/>
            <w:r>
              <w:rPr>
                <w:sz w:val="24"/>
              </w:rPr>
              <w:t>СТ</w:t>
            </w:r>
            <w:r w:rsidRPr="0059003C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59003C">
              <w:rPr>
                <w:sz w:val="24"/>
              </w:rPr>
              <w:t xml:space="preserve"> </w:t>
            </w:r>
            <w:r w:rsidRPr="006B59C8">
              <w:rPr>
                <w:sz w:val="24"/>
                <w:lang w:val="en-US"/>
              </w:rPr>
              <w:t>ISO</w:t>
            </w:r>
            <w:r w:rsidRPr="0059003C">
              <w:rPr>
                <w:sz w:val="24"/>
              </w:rPr>
              <w:t xml:space="preserve"> 11040-</w:t>
            </w:r>
            <w:r>
              <w:rPr>
                <w:sz w:val="24"/>
              </w:rPr>
              <w:t>2*</w:t>
            </w:r>
            <w:r w:rsidRPr="0059003C">
              <w:rPr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Предварительно</w:t>
            </w:r>
            <w:r w:rsidRPr="002E0D57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наполненные</w:t>
            </w:r>
            <w:r w:rsidRPr="002E0D57">
              <w:rPr>
                <w:color w:val="000000" w:themeColor="text1"/>
                <w:sz w:val="24"/>
              </w:rPr>
              <w:t xml:space="preserve"> </w:t>
            </w:r>
            <w:r w:rsidRPr="009551E3">
              <w:rPr>
                <w:color w:val="000000" w:themeColor="text1"/>
                <w:sz w:val="24"/>
              </w:rPr>
              <w:t>шприцы</w:t>
            </w:r>
            <w:r w:rsidRPr="002E0D57">
              <w:rPr>
                <w:color w:val="000000" w:themeColor="text1"/>
                <w:sz w:val="24"/>
              </w:rPr>
              <w:t xml:space="preserve">. </w:t>
            </w:r>
            <w:r w:rsidRPr="009551E3">
              <w:rPr>
                <w:color w:val="000000" w:themeColor="text1"/>
                <w:sz w:val="24"/>
              </w:rPr>
              <w:t>Часть 2. Пробки поршня стоматологических картриджей с местным анестетиком</w:t>
            </w:r>
            <w:bookmarkEnd w:id="58"/>
          </w:p>
        </w:tc>
      </w:tr>
      <w:tr w:rsidR="002E0D57" w:rsidRPr="0059003C" w14:paraId="6BF7A489" w14:textId="77777777" w:rsidTr="00984B1B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B9E3A7" w14:textId="77777777" w:rsidR="002E0D57" w:rsidRPr="0059003C" w:rsidRDefault="002E0D57" w:rsidP="00984B1B">
            <w:pPr>
              <w:ind w:firstLine="567"/>
              <w:rPr>
                <w:sz w:val="20"/>
                <w:szCs w:val="20"/>
              </w:rPr>
            </w:pPr>
            <w:r w:rsidRPr="0059003C">
              <w:rPr>
                <w:sz w:val="20"/>
                <w:szCs w:val="20"/>
              </w:rPr>
              <w:t>______</w:t>
            </w:r>
            <w:r>
              <w:rPr>
                <w:sz w:val="20"/>
                <w:szCs w:val="20"/>
              </w:rPr>
              <w:t>____</w:t>
            </w:r>
          </w:p>
          <w:p w14:paraId="335F5975" w14:textId="77777777" w:rsidR="002E0D57" w:rsidRDefault="002E0D57" w:rsidP="00984B1B">
            <w:pPr>
              <w:ind w:firstLine="567"/>
              <w:rPr>
                <w:sz w:val="24"/>
              </w:rPr>
            </w:pPr>
            <w:r w:rsidRPr="0059003C">
              <w:rPr>
                <w:sz w:val="20"/>
                <w:szCs w:val="20"/>
              </w:rPr>
              <w:t>* На стадии разработки.</w:t>
            </w:r>
          </w:p>
        </w:tc>
      </w:tr>
    </w:tbl>
    <w:p w14:paraId="3F6F145D" w14:textId="77777777" w:rsidR="0059003C" w:rsidRPr="002445C8" w:rsidRDefault="0059003C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96C3032" w14:textId="77777777" w:rsidR="00205878" w:rsidRPr="002445C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bookmarkStart w:id="59" w:name="OLE_LINK37"/>
      <w:bookmarkStart w:id="60" w:name="OLE_LINK38"/>
      <w:bookmarkStart w:id="61" w:name="OLE_LINK39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774398ED" w14:textId="77777777" w:rsidR="00205878" w:rsidRPr="002445C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0394324" w14:textId="77777777" w:rsidR="00205878" w:rsidRPr="00413211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</w:pPr>
    </w:p>
    <w:p w14:paraId="421C93B2" w14:textId="77777777" w:rsidR="00205878" w:rsidRPr="000D211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7B29BB4" w14:textId="6E22655A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8972A74" w14:textId="77777777" w:rsidR="00FD0F99" w:rsidRPr="000D2118" w:rsidRDefault="00FD0F99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044AF30" w14:textId="4428DED6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EF98A3C" w14:textId="76391F79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8795295" w14:textId="3161C7B7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F378A0E" w14:textId="60B7F501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C3F10DE" w14:textId="6A76BE88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87855D9" w14:textId="6B825BFE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3100A46" w14:textId="1966E198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AE9469C" w14:textId="0246969B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90C7A2B" w14:textId="1EB7B6DE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8EF14B4" w14:textId="56F9FDC1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F88B013" w14:textId="49D7B65F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37C42CF" w14:textId="011BF969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93BEE83" w14:textId="7B39E85C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79415C8" w14:textId="071481BC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8C1C850" w14:textId="7D2E75AF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A65A57E" w14:textId="4CBAA876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FDD9727" w14:textId="77777777" w:rsidR="00BB1EFC" w:rsidRDefault="00BB1EFC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1F7851D" w14:textId="3FBAA9AA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70BA99C" w14:textId="1576B11F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575B806" w14:textId="102175C8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EB02496" w14:textId="767891C3" w:rsidR="002E0D57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A7CEF0A" w14:textId="77777777" w:rsidR="002E0D57" w:rsidRPr="000D2118" w:rsidRDefault="002E0D57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6AA0CBB" w14:textId="77777777" w:rsidR="00205878" w:rsidRPr="000D211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2F5FE30" w14:textId="77777777" w:rsidR="00205878" w:rsidRPr="000D211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01B7AE4" w14:textId="77777777" w:rsidR="00205878" w:rsidRPr="000D2118" w:rsidRDefault="00205878" w:rsidP="00205878">
      <w:pPr>
        <w:pStyle w:val="Style5"/>
        <w:ind w:firstLine="567"/>
        <w:rPr>
          <w:color w:val="FF0000"/>
          <w:szCs w:val="28"/>
          <w:lang w:val="en-US"/>
        </w:rPr>
      </w:pPr>
    </w:p>
    <w:p w14:paraId="75296447" w14:textId="4019AA69" w:rsidR="0095157D" w:rsidRPr="00205878" w:rsidRDefault="0051794E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  <w:color w:val="000000" w:themeColor="text1"/>
        </w:rPr>
      </w:pPr>
      <w:bookmarkStart w:id="62" w:name="_Hlk144903206"/>
      <w:r w:rsidRPr="00205878">
        <w:rPr>
          <w:rFonts w:ascii="Times New Roman" w:hAnsi="Times New Roman" w:cs="Times New Roman"/>
          <w:b/>
          <w:color w:val="000000" w:themeColor="text1"/>
        </w:rPr>
        <w:t xml:space="preserve">МКС </w:t>
      </w:r>
      <w:r w:rsidR="00205878" w:rsidRPr="00205878">
        <w:rPr>
          <w:rFonts w:ascii="Times New Roman" w:hAnsi="Times New Roman" w:cs="Times New Roman"/>
          <w:b/>
          <w:color w:val="000000" w:themeColor="text1"/>
        </w:rPr>
        <w:t>11.040.</w:t>
      </w:r>
      <w:r w:rsidR="0013592C">
        <w:rPr>
          <w:rFonts w:ascii="Times New Roman" w:hAnsi="Times New Roman" w:cs="Times New Roman"/>
          <w:b/>
          <w:color w:val="000000" w:themeColor="text1"/>
        </w:rPr>
        <w:t>10, 11.040.</w:t>
      </w:r>
      <w:r w:rsidR="00205878" w:rsidRPr="00205878">
        <w:rPr>
          <w:rFonts w:ascii="Times New Roman" w:hAnsi="Times New Roman" w:cs="Times New Roman"/>
          <w:b/>
          <w:color w:val="000000" w:themeColor="text1"/>
        </w:rPr>
        <w:t>2</w:t>
      </w:r>
      <w:r w:rsidR="00805E26">
        <w:rPr>
          <w:rFonts w:ascii="Times New Roman" w:hAnsi="Times New Roman" w:cs="Times New Roman"/>
          <w:b/>
          <w:color w:val="000000" w:themeColor="text1"/>
          <w:lang w:val="kk-KZ"/>
        </w:rPr>
        <w:t>5</w:t>
      </w:r>
      <w:r w:rsidR="0013592C">
        <w:rPr>
          <w:rFonts w:ascii="Times New Roman" w:hAnsi="Times New Roman" w:cs="Times New Roman"/>
          <w:b/>
          <w:color w:val="000000" w:themeColor="text1"/>
          <w:lang w:val="kk-KZ"/>
        </w:rPr>
        <w:t>, 11.060.20</w:t>
      </w:r>
      <w:r w:rsidR="00205878" w:rsidRPr="00205878">
        <w:rPr>
          <w:rFonts w:ascii="Times New Roman" w:hAnsi="Times New Roman" w:cs="Times New Roman"/>
          <w:b/>
          <w:color w:val="000000" w:themeColor="text1"/>
        </w:rPr>
        <w:t xml:space="preserve"> </w:t>
      </w:r>
      <w:bookmarkEnd w:id="62"/>
      <w:r w:rsidR="0000151F" w:rsidRPr="00205878">
        <w:rPr>
          <w:rFonts w:ascii="Times New Roman" w:hAnsi="Times New Roman" w:cs="Times New Roman"/>
          <w:b/>
          <w:color w:val="000000" w:themeColor="text1"/>
        </w:rPr>
        <w:t>(</w:t>
      </w:r>
      <w:r w:rsidR="0095157D" w:rsidRPr="00205878">
        <w:rPr>
          <w:rFonts w:ascii="Times New Roman" w:hAnsi="Times New Roman" w:cs="Times New Roman"/>
          <w:b/>
          <w:color w:val="000000" w:themeColor="text1"/>
          <w:lang w:val="en-US"/>
        </w:rPr>
        <w:t>IDT</w:t>
      </w:r>
      <w:r w:rsidR="00E10DF0" w:rsidRPr="00205878">
        <w:rPr>
          <w:rFonts w:ascii="Times New Roman" w:hAnsi="Times New Roman" w:cs="Times New Roman"/>
          <w:b/>
          <w:color w:val="000000" w:themeColor="text1"/>
        </w:rPr>
        <w:t>)</w:t>
      </w:r>
    </w:p>
    <w:p w14:paraId="4FF8E423" w14:textId="77777777" w:rsidR="00B53285" w:rsidRPr="00205878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4AC9A9CE" w14:textId="6FF9007E" w:rsidR="004C75DF" w:rsidRPr="00205878" w:rsidRDefault="00B53285" w:rsidP="00205878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color w:val="000000" w:themeColor="text1"/>
          <w:szCs w:val="28"/>
        </w:rPr>
      </w:pPr>
      <w:r w:rsidRPr="00205878">
        <w:rPr>
          <w:rFonts w:ascii="Times New Roman" w:hAnsi="Times New Roman" w:cs="Times New Roman"/>
          <w:color w:val="000000" w:themeColor="text1"/>
        </w:rPr>
        <w:tab/>
      </w:r>
      <w:r w:rsidRPr="00205878">
        <w:rPr>
          <w:rFonts w:ascii="Times New Roman" w:hAnsi="Times New Roman" w:cs="Times New Roman"/>
          <w:b/>
          <w:color w:val="000000" w:themeColor="text1"/>
        </w:rPr>
        <w:t xml:space="preserve">Ключевые слова: </w:t>
      </w:r>
      <w:r w:rsidR="00805E26" w:rsidRPr="00805E26">
        <w:rPr>
          <w:rFonts w:ascii="Times New Roman" w:hAnsi="Times New Roman" w:cs="Times New Roman"/>
          <w:color w:val="000000" w:themeColor="text1"/>
        </w:rPr>
        <w:t xml:space="preserve">шприцы предварительно наполненные, </w:t>
      </w:r>
      <w:r w:rsidR="00FD0F99">
        <w:rPr>
          <w:rFonts w:ascii="Times New Roman" w:hAnsi="Times New Roman" w:cs="Times New Roman"/>
          <w:color w:val="000000" w:themeColor="text1"/>
        </w:rPr>
        <w:t xml:space="preserve">уплотнители поршней, для картриджей с лекарственными препаратами для местной анестезии, стоматология </w:t>
      </w:r>
    </w:p>
    <w:p w14:paraId="358419A1" w14:textId="67900903" w:rsidR="00F75A06" w:rsidRPr="00205878" w:rsidRDefault="0013592C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205878">
        <w:rPr>
          <w:rFonts w:ascii="Times New Roman" w:hAnsi="Times New Roman" w:cs="Times New Roman"/>
          <w:b/>
          <w:color w:val="000000" w:themeColor="text1"/>
        </w:rPr>
        <w:lastRenderedPageBreak/>
        <w:t>МКС 11.040.</w:t>
      </w:r>
      <w:r>
        <w:rPr>
          <w:rFonts w:ascii="Times New Roman" w:hAnsi="Times New Roman" w:cs="Times New Roman"/>
          <w:b/>
          <w:color w:val="000000" w:themeColor="text1"/>
        </w:rPr>
        <w:t>10, 11.040.</w:t>
      </w:r>
      <w:r w:rsidRPr="00205878"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  <w:lang w:val="kk-KZ"/>
        </w:rPr>
        <w:t>5, 11.060.20</w:t>
      </w:r>
      <w:r w:rsidRPr="0020587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767A1" w:rsidRPr="00205878">
        <w:rPr>
          <w:rFonts w:ascii="Times New Roman" w:hAnsi="Times New Roman" w:cs="Times New Roman"/>
          <w:b/>
        </w:rPr>
        <w:t>(</w:t>
      </w:r>
      <w:r w:rsidR="001767A1" w:rsidRPr="00205878">
        <w:rPr>
          <w:rFonts w:ascii="Times New Roman" w:hAnsi="Times New Roman" w:cs="Times New Roman"/>
          <w:b/>
          <w:lang w:val="en-US"/>
        </w:rPr>
        <w:t>IDT</w:t>
      </w:r>
      <w:r w:rsidR="001767A1" w:rsidRPr="00205878">
        <w:rPr>
          <w:rFonts w:ascii="Times New Roman" w:hAnsi="Times New Roman" w:cs="Times New Roman"/>
          <w:b/>
        </w:rPr>
        <w:t>)</w:t>
      </w:r>
    </w:p>
    <w:p w14:paraId="27D80E81" w14:textId="77777777" w:rsidR="00F75A06" w:rsidRPr="00205878" w:rsidRDefault="00F75A06" w:rsidP="00F75A06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86F0D07" w14:textId="2F65C424" w:rsidR="00724788" w:rsidRPr="001567BA" w:rsidRDefault="00F75A06" w:rsidP="00205878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color w:val="FF0000"/>
        </w:rPr>
      </w:pPr>
      <w:r w:rsidRPr="00205878">
        <w:rPr>
          <w:rFonts w:ascii="Times New Roman" w:hAnsi="Times New Roman" w:cs="Times New Roman"/>
        </w:rPr>
        <w:tab/>
      </w:r>
      <w:r w:rsidRPr="00205878">
        <w:rPr>
          <w:rFonts w:ascii="Times New Roman" w:hAnsi="Times New Roman" w:cs="Times New Roman"/>
          <w:b/>
        </w:rPr>
        <w:t>Ключевые слова:</w:t>
      </w:r>
      <w:r w:rsidR="00205878" w:rsidRPr="00205878">
        <w:rPr>
          <w:rFonts w:ascii="Times New Roman" w:hAnsi="Times New Roman" w:cs="Times New Roman"/>
          <w:b/>
        </w:rPr>
        <w:t xml:space="preserve"> </w:t>
      </w:r>
      <w:r w:rsidR="00FD0F99" w:rsidRPr="00805E26">
        <w:rPr>
          <w:rFonts w:ascii="Times New Roman" w:hAnsi="Times New Roman" w:cs="Times New Roman"/>
          <w:color w:val="000000" w:themeColor="text1"/>
        </w:rPr>
        <w:t xml:space="preserve">шприцы предварительно наполненные, </w:t>
      </w:r>
      <w:r w:rsidR="00FD0F99">
        <w:rPr>
          <w:rFonts w:ascii="Times New Roman" w:hAnsi="Times New Roman" w:cs="Times New Roman"/>
          <w:color w:val="000000" w:themeColor="text1"/>
        </w:rPr>
        <w:t>уплотнители поршней, для картриджей с лекарственными препаратами для местной анестезии, стоматология</w:t>
      </w:r>
    </w:p>
    <w:bookmarkEnd w:id="59"/>
    <w:bookmarkEnd w:id="60"/>
    <w:bookmarkEnd w:id="61"/>
    <w:p w14:paraId="5753B602" w14:textId="77777777" w:rsidR="00643A9A" w:rsidRPr="001567BA" w:rsidRDefault="00643A9A" w:rsidP="00643A9A">
      <w:pPr>
        <w:suppressAutoHyphens/>
        <w:ind w:firstLine="567"/>
        <w:rPr>
          <w:color w:val="FF0000"/>
          <w:sz w:val="24"/>
        </w:rPr>
      </w:pPr>
    </w:p>
    <w:p w14:paraId="3B410E21" w14:textId="77777777" w:rsidR="0043242B" w:rsidRPr="00A94074" w:rsidRDefault="0043242B" w:rsidP="0043242B">
      <w:pPr>
        <w:suppressAutoHyphens/>
        <w:ind w:firstLine="567"/>
        <w:rPr>
          <w:sz w:val="24"/>
        </w:rPr>
      </w:pPr>
      <w:r w:rsidRPr="00A94074">
        <w:rPr>
          <w:sz w:val="24"/>
        </w:rPr>
        <w:t>РАЗРАБОТЧИК:</w:t>
      </w:r>
    </w:p>
    <w:p w14:paraId="49C7D2FE" w14:textId="77777777" w:rsidR="0043242B" w:rsidRPr="00726775" w:rsidRDefault="0043242B" w:rsidP="0043242B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r>
        <w:rPr>
          <w:sz w:val="24"/>
          <w:lang w:val="en-US"/>
        </w:rPr>
        <w:t>NavyCo</w:t>
      </w:r>
      <w:r w:rsidRPr="00A94074">
        <w:rPr>
          <w:sz w:val="24"/>
        </w:rPr>
        <w:t xml:space="preserve">» </w:t>
      </w:r>
    </w:p>
    <w:p w14:paraId="11F62D4C" w14:textId="77777777" w:rsidR="0043242B" w:rsidRPr="00A94074" w:rsidRDefault="0043242B" w:rsidP="0043242B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2C3479FA" w14:textId="77777777" w:rsidR="0043242B" w:rsidRPr="00A94074" w:rsidRDefault="0043242B" w:rsidP="0043242B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43242B" w:rsidRPr="00CA2132" w14:paraId="748A2A6D" w14:textId="77777777" w:rsidTr="00F2707A">
        <w:tc>
          <w:tcPr>
            <w:tcW w:w="2386" w:type="pct"/>
          </w:tcPr>
          <w:p w14:paraId="74383C97" w14:textId="77777777" w:rsidR="0043242B" w:rsidRPr="00A94074" w:rsidRDefault="0043242B" w:rsidP="00F2707A">
            <w:pPr>
              <w:suppressAutoHyphens/>
              <w:ind w:left="567" w:firstLine="29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2C7965B7" w14:textId="77777777" w:rsidR="0043242B" w:rsidRPr="00A94074" w:rsidRDefault="0043242B" w:rsidP="00F2707A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r>
              <w:rPr>
                <w:sz w:val="24"/>
                <w:lang w:val="en-US"/>
              </w:rPr>
              <w:t>NavyCo</w:t>
            </w:r>
            <w:r w:rsidRPr="00A94074">
              <w:rPr>
                <w:sz w:val="24"/>
                <w:lang w:val="en-US"/>
              </w:rPr>
              <w:t>»</w:t>
            </w:r>
          </w:p>
          <w:p w14:paraId="483FF6DF" w14:textId="77777777" w:rsidR="0043242B" w:rsidRPr="00A94074" w:rsidRDefault="0043242B" w:rsidP="00F2707A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58EE973C" w14:textId="77777777" w:rsidR="0043242B" w:rsidRPr="00A94074" w:rsidRDefault="0043242B" w:rsidP="00F2707A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542CCAE9" w14:textId="77777777" w:rsidR="0043242B" w:rsidRPr="00A94074" w:rsidRDefault="0043242B" w:rsidP="00F2707A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55713EFC" w14:textId="77777777" w:rsidR="0043242B" w:rsidRPr="00F46D6E" w:rsidRDefault="0043242B" w:rsidP="00F2707A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r>
              <w:rPr>
                <w:color w:val="000000"/>
                <w:sz w:val="24"/>
                <w:lang w:eastAsia="en-US"/>
              </w:rPr>
              <w:t>Нуртазин</w:t>
            </w:r>
          </w:p>
        </w:tc>
      </w:tr>
      <w:tr w:rsidR="0043242B" w:rsidRPr="00CA2132" w14:paraId="2D12F7AB" w14:textId="77777777" w:rsidTr="00F2707A">
        <w:tc>
          <w:tcPr>
            <w:tcW w:w="2386" w:type="pct"/>
          </w:tcPr>
          <w:p w14:paraId="738A927A" w14:textId="77777777" w:rsidR="0043242B" w:rsidRPr="00A94074" w:rsidRDefault="0043242B" w:rsidP="00F2707A">
            <w:pPr>
              <w:suppressAutoHyphens/>
              <w:ind w:firstLine="596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26224E54" w14:textId="77777777" w:rsidR="0043242B" w:rsidRPr="00A94074" w:rsidRDefault="0043242B" w:rsidP="00F2707A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r>
              <w:rPr>
                <w:sz w:val="24"/>
                <w:lang w:val="en-US"/>
              </w:rPr>
              <w:t>NavyCo</w:t>
            </w:r>
            <w:r w:rsidRPr="00A94074">
              <w:rPr>
                <w:sz w:val="24"/>
                <w:lang w:val="en-US"/>
              </w:rPr>
              <w:t>»</w:t>
            </w:r>
          </w:p>
          <w:p w14:paraId="0D23B7AC" w14:textId="77777777" w:rsidR="0043242B" w:rsidRPr="00A94074" w:rsidRDefault="0043242B" w:rsidP="00F2707A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2E49FC14" w14:textId="77777777" w:rsidR="0043242B" w:rsidRPr="00A94074" w:rsidRDefault="0043242B" w:rsidP="00F2707A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675866C0" w14:textId="77777777" w:rsidR="0043242B" w:rsidRPr="00A94074" w:rsidRDefault="0043242B" w:rsidP="00F2707A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456ACBA3" w14:textId="77777777" w:rsidR="0043242B" w:rsidRPr="00F46D6E" w:rsidRDefault="0043242B" w:rsidP="00F2707A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lang w:eastAsia="en-US"/>
              </w:rPr>
              <w:t>Ибраева</w:t>
            </w:r>
          </w:p>
        </w:tc>
      </w:tr>
    </w:tbl>
    <w:p w14:paraId="35039AEF" w14:textId="77777777" w:rsidR="00D345F6" w:rsidRPr="001567BA" w:rsidRDefault="00D344FA" w:rsidP="00264E03">
      <w:pPr>
        <w:shd w:val="clear" w:color="auto" w:fill="FFFFFF"/>
        <w:ind w:left="2160" w:firstLine="567"/>
        <w:rPr>
          <w:color w:val="FF0000"/>
          <w:spacing w:val="-6"/>
          <w:sz w:val="16"/>
          <w:szCs w:val="16"/>
        </w:rPr>
      </w:pPr>
      <w:r w:rsidRPr="001567BA">
        <w:rPr>
          <w:color w:val="FF0000"/>
          <w:spacing w:val="-6"/>
          <w:sz w:val="16"/>
          <w:szCs w:val="16"/>
        </w:rPr>
        <w:t xml:space="preserve">    </w:t>
      </w:r>
    </w:p>
    <w:p w14:paraId="665B9000" w14:textId="77777777" w:rsidR="007853F7" w:rsidRPr="001567BA" w:rsidRDefault="007853F7" w:rsidP="00264E03">
      <w:pPr>
        <w:shd w:val="clear" w:color="auto" w:fill="FFFFFF"/>
        <w:ind w:left="2160" w:firstLine="567"/>
        <w:rPr>
          <w:color w:val="FF0000"/>
        </w:rPr>
      </w:pPr>
    </w:p>
    <w:p w14:paraId="61B02D49" w14:textId="77777777" w:rsidR="007853F7" w:rsidRPr="006E219F" w:rsidRDefault="007853F7" w:rsidP="00264E03">
      <w:pPr>
        <w:shd w:val="clear" w:color="auto" w:fill="FFFFFF"/>
        <w:ind w:left="2160" w:firstLine="567"/>
      </w:pPr>
    </w:p>
    <w:sectPr w:rsidR="007853F7" w:rsidRPr="006E219F" w:rsidSect="00194E8E">
      <w:headerReference w:type="even" r:id="rId17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AE0B2" w14:textId="77777777" w:rsidR="00536BD6" w:rsidRDefault="00536BD6">
      <w:r>
        <w:separator/>
      </w:r>
    </w:p>
    <w:p w14:paraId="528AE48E" w14:textId="77777777" w:rsidR="00536BD6" w:rsidRDefault="00536BD6"/>
  </w:endnote>
  <w:endnote w:type="continuationSeparator" w:id="0">
    <w:p w14:paraId="7D290400" w14:textId="77777777" w:rsidR="00536BD6" w:rsidRDefault="00536BD6">
      <w:r>
        <w:continuationSeparator/>
      </w:r>
    </w:p>
    <w:p w14:paraId="298B5ED9" w14:textId="77777777" w:rsidR="00536BD6" w:rsidRDefault="00536B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2450" w14:textId="77777777" w:rsidR="009E6402" w:rsidRPr="00205DDC" w:rsidRDefault="009E6402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3AA5" w14:textId="77777777" w:rsidR="009E6402" w:rsidRPr="00235499" w:rsidRDefault="009E6402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1DFE" w14:textId="77777777" w:rsidR="009E6402" w:rsidRDefault="009E640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E4BD" w14:textId="77777777" w:rsidR="00536BD6" w:rsidRDefault="00536BD6">
      <w:r>
        <w:separator/>
      </w:r>
    </w:p>
    <w:p w14:paraId="6929E91F" w14:textId="77777777" w:rsidR="00536BD6" w:rsidRDefault="00536BD6"/>
  </w:footnote>
  <w:footnote w:type="continuationSeparator" w:id="0">
    <w:p w14:paraId="63DC637C" w14:textId="77777777" w:rsidR="00536BD6" w:rsidRDefault="00536BD6">
      <w:r>
        <w:continuationSeparator/>
      </w:r>
    </w:p>
    <w:p w14:paraId="18E17ED7" w14:textId="77777777" w:rsidR="00536BD6" w:rsidRDefault="00536BD6"/>
  </w:footnote>
  <w:footnote w:id="1">
    <w:p w14:paraId="5063A236" w14:textId="66D7B9EA" w:rsidR="009551E3" w:rsidRDefault="009551E3" w:rsidP="009551E3">
      <w:pPr>
        <w:pStyle w:val="a7"/>
        <w:ind w:firstLine="567"/>
      </w:pPr>
      <w:r>
        <w:rPr>
          <w:rStyle w:val="a9"/>
        </w:rPr>
        <w:t>*</w:t>
      </w:r>
      <w:r>
        <w:t xml:space="preserve"> Действует только для датированной ссылки.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7D00" w14:textId="4B1DC867" w:rsidR="009E6402" w:rsidRPr="0096085F" w:rsidRDefault="009E6402" w:rsidP="0009446B">
    <w:pPr>
      <w:jc w:val="left"/>
      <w:rPr>
        <w:sz w:val="24"/>
      </w:rPr>
    </w:pPr>
    <w:r w:rsidRPr="006A4F0D">
      <w:rPr>
        <w:b/>
        <w:bCs/>
        <w:sz w:val="24"/>
      </w:rPr>
      <w:t xml:space="preserve">СТ РК </w:t>
    </w:r>
    <w:r w:rsidRPr="006A4F0D">
      <w:rPr>
        <w:b/>
        <w:bCs/>
        <w:sz w:val="24"/>
        <w:lang w:val="en-US"/>
      </w:rPr>
      <w:t>ISO</w:t>
    </w:r>
    <w:r w:rsidRPr="006A4F0D">
      <w:rPr>
        <w:b/>
        <w:bCs/>
        <w:sz w:val="24"/>
      </w:rPr>
      <w:t xml:space="preserve"> </w:t>
    </w:r>
    <w:r w:rsidR="000E1FAA">
      <w:rPr>
        <w:b/>
        <w:bCs/>
        <w:sz w:val="24"/>
      </w:rPr>
      <w:t>11040-</w:t>
    </w:r>
    <w:r w:rsidR="003138B4">
      <w:rPr>
        <w:b/>
        <w:bCs/>
        <w:sz w:val="24"/>
      </w:rPr>
      <w:t>3</w:t>
    </w:r>
  </w:p>
  <w:p w14:paraId="395A1762" w14:textId="7975A9E3" w:rsidR="009E6402" w:rsidRPr="00561030" w:rsidRDefault="009E6402" w:rsidP="00A37300">
    <w:pPr>
      <w:jc w:val="left"/>
      <w:rPr>
        <w:i/>
        <w:sz w:val="24"/>
      </w:rPr>
    </w:pPr>
    <w:r w:rsidRPr="006A4F0D">
      <w:rPr>
        <w:i/>
        <w:sz w:val="24"/>
      </w:rPr>
      <w:t xml:space="preserve">(проект, редакция </w:t>
    </w:r>
    <w:r w:rsidR="00123C96" w:rsidRPr="006A4F0D">
      <w:rPr>
        <w:i/>
        <w:sz w:val="24"/>
      </w:rPr>
      <w:t>1</w:t>
    </w:r>
    <w:r w:rsidRPr="006A4F0D"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DA19" w14:textId="22248CD2" w:rsidR="009E6402" w:rsidRPr="00692C52" w:rsidRDefault="009E6402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0E1FAA">
      <w:rPr>
        <w:b/>
        <w:bCs/>
        <w:sz w:val="24"/>
      </w:rPr>
      <w:t>11040-</w:t>
    </w:r>
    <w:r w:rsidR="003138B4">
      <w:rPr>
        <w:b/>
        <w:bCs/>
        <w:sz w:val="24"/>
      </w:rPr>
      <w:t>3</w:t>
    </w:r>
  </w:p>
  <w:p w14:paraId="2B77CC32" w14:textId="28F0DC62" w:rsidR="009E6402" w:rsidRPr="00235499" w:rsidRDefault="009E6402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123C96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5BEB" w14:textId="77777777" w:rsidR="009E6402" w:rsidRPr="00926D8E" w:rsidRDefault="009E6402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206D2276" w14:textId="77777777" w:rsidR="009E6402" w:rsidRDefault="009E6402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91DA" w14:textId="57963321" w:rsidR="009E6402" w:rsidRPr="0096085F" w:rsidRDefault="009E6402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0E1FAA">
      <w:rPr>
        <w:b/>
        <w:bCs/>
        <w:sz w:val="24"/>
      </w:rPr>
      <w:t>11040-</w:t>
    </w:r>
    <w:r w:rsidR="003138B4">
      <w:rPr>
        <w:b/>
        <w:bCs/>
        <w:sz w:val="24"/>
      </w:rPr>
      <w:t>3</w:t>
    </w:r>
  </w:p>
  <w:p w14:paraId="1CBA4631" w14:textId="0E12F614" w:rsidR="009E6402" w:rsidRPr="000D1467" w:rsidRDefault="009E6402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123C96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0F"/>
    <w:multiLevelType w:val="multilevel"/>
    <w:tmpl w:val="0000000E"/>
    <w:lvl w:ilvl="0">
      <w:start w:val="7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6F63BB8"/>
    <w:multiLevelType w:val="hybridMultilevel"/>
    <w:tmpl w:val="75F22D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B091812"/>
    <w:multiLevelType w:val="hybridMultilevel"/>
    <w:tmpl w:val="4CF026DA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01A728E"/>
    <w:multiLevelType w:val="hybridMultilevel"/>
    <w:tmpl w:val="27344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6CE0FF4"/>
    <w:multiLevelType w:val="hybridMultilevel"/>
    <w:tmpl w:val="7AFA24E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2B372B1"/>
    <w:multiLevelType w:val="hybridMultilevel"/>
    <w:tmpl w:val="788E3E3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A113B2"/>
    <w:multiLevelType w:val="hybridMultilevel"/>
    <w:tmpl w:val="796A5B4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D7F267E"/>
    <w:multiLevelType w:val="hybridMultilevel"/>
    <w:tmpl w:val="02420B72"/>
    <w:lvl w:ilvl="0" w:tplc="D2708986">
      <w:numFmt w:val="bullet"/>
      <w:lvlText w:val="−"/>
      <w:lvlJc w:val="left"/>
      <w:pPr>
        <w:ind w:left="13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3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2051828"/>
    <w:multiLevelType w:val="hybridMultilevel"/>
    <w:tmpl w:val="DEC82F6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D2918A9"/>
    <w:multiLevelType w:val="hybridMultilevel"/>
    <w:tmpl w:val="6A32750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2167EDE"/>
    <w:multiLevelType w:val="hybridMultilevel"/>
    <w:tmpl w:val="DAA4685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918640F"/>
    <w:multiLevelType w:val="hybridMultilevel"/>
    <w:tmpl w:val="A4143F0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504C1A"/>
    <w:multiLevelType w:val="hybridMultilevel"/>
    <w:tmpl w:val="6E92495A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BA52B20"/>
    <w:multiLevelType w:val="hybridMultilevel"/>
    <w:tmpl w:val="2FB0FB9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D236ED7"/>
    <w:multiLevelType w:val="hybridMultilevel"/>
    <w:tmpl w:val="1FF8B25E"/>
    <w:lvl w:ilvl="0" w:tplc="D2708986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82CCD"/>
    <w:multiLevelType w:val="multilevel"/>
    <w:tmpl w:val="E72078A0"/>
    <w:lvl w:ilvl="0">
      <w:numFmt w:val="bullet"/>
      <w:lvlText w:val="−"/>
      <w:lvlJc w:val="left"/>
      <w:pPr>
        <w:tabs>
          <w:tab w:val="num" w:pos="1605"/>
        </w:tabs>
        <w:ind w:left="1605" w:hanging="705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2" w15:restartNumberingAfterBreak="0">
    <w:nsid w:val="549C39C3"/>
    <w:multiLevelType w:val="hybridMultilevel"/>
    <w:tmpl w:val="CA4C4F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355EA2A2">
      <w:start w:val="1"/>
      <w:numFmt w:val="decimal"/>
      <w:lvlText w:val="%2)"/>
      <w:lvlJc w:val="left"/>
      <w:pPr>
        <w:ind w:left="2007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A350F"/>
    <w:multiLevelType w:val="multilevel"/>
    <w:tmpl w:val="82B28C16"/>
    <w:lvl w:ilvl="0">
      <w:start w:val="1"/>
      <w:numFmt w:val="decimal"/>
      <w:pStyle w:val="2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556"/>
        </w:tabs>
        <w:ind w:left="1556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 w15:restartNumberingAfterBreak="0">
    <w:nsid w:val="62D667B3"/>
    <w:multiLevelType w:val="hybridMultilevel"/>
    <w:tmpl w:val="2D9AF3B2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70E02058"/>
    <w:multiLevelType w:val="hybridMultilevel"/>
    <w:tmpl w:val="64B2709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A6DEFDBA">
      <w:start w:val="1"/>
      <w:numFmt w:val="decimal"/>
      <w:lvlText w:val="%2)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CB750EC"/>
    <w:multiLevelType w:val="hybridMultilevel"/>
    <w:tmpl w:val="6E54E5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3"/>
  </w:num>
  <w:num w:numId="4">
    <w:abstractNumId w:val="24"/>
  </w:num>
  <w:num w:numId="5">
    <w:abstractNumId w:val="13"/>
  </w:num>
  <w:num w:numId="6">
    <w:abstractNumId w:val="5"/>
  </w:num>
  <w:num w:numId="7">
    <w:abstractNumId w:val="7"/>
  </w:num>
  <w:num w:numId="8">
    <w:abstractNumId w:val="14"/>
  </w:num>
  <w:num w:numId="9">
    <w:abstractNumId w:val="27"/>
  </w:num>
  <w:num w:numId="10">
    <w:abstractNumId w:val="28"/>
  </w:num>
  <w:num w:numId="11">
    <w:abstractNumId w:val="25"/>
  </w:num>
  <w:num w:numId="12">
    <w:abstractNumId w:val="21"/>
  </w:num>
  <w:num w:numId="13">
    <w:abstractNumId w:val="19"/>
  </w:num>
  <w:num w:numId="14">
    <w:abstractNumId w:val="22"/>
  </w:num>
  <w:num w:numId="15">
    <w:abstractNumId w:val="9"/>
  </w:num>
  <w:num w:numId="16">
    <w:abstractNumId w:val="24"/>
  </w:num>
  <w:num w:numId="17">
    <w:abstractNumId w:val="16"/>
  </w:num>
  <w:num w:numId="18">
    <w:abstractNumId w:val="24"/>
    <w:lvlOverride w:ilvl="0">
      <w:startOverride w:val="4"/>
    </w:lvlOverride>
    <w:lvlOverride w:ilvl="1">
      <w:startOverride w:val="1"/>
    </w:lvlOverride>
  </w:num>
  <w:num w:numId="19">
    <w:abstractNumId w:val="24"/>
    <w:lvlOverride w:ilvl="0">
      <w:startOverride w:val="4"/>
    </w:lvlOverride>
    <w:lvlOverride w:ilvl="1">
      <w:startOverride w:val="1"/>
    </w:lvlOverride>
  </w:num>
  <w:num w:numId="20">
    <w:abstractNumId w:val="24"/>
    <w:lvlOverride w:ilvl="0">
      <w:startOverride w:val="4"/>
    </w:lvlOverride>
    <w:lvlOverride w:ilvl="1">
      <w:startOverride w:val="1"/>
    </w:lvlOverride>
  </w:num>
  <w:num w:numId="21">
    <w:abstractNumId w:val="24"/>
    <w:lvlOverride w:ilvl="0">
      <w:startOverride w:val="4"/>
    </w:lvlOverride>
    <w:lvlOverride w:ilvl="1">
      <w:startOverride w:val="4"/>
    </w:lvlOverride>
  </w:num>
  <w:num w:numId="22">
    <w:abstractNumId w:val="24"/>
    <w:lvlOverride w:ilvl="0">
      <w:startOverride w:val="4"/>
    </w:lvlOverride>
    <w:lvlOverride w:ilvl="1">
      <w:startOverride w:val="4"/>
    </w:lvlOverride>
  </w:num>
  <w:num w:numId="23">
    <w:abstractNumId w:val="24"/>
    <w:lvlOverride w:ilvl="0">
      <w:startOverride w:val="4"/>
    </w:lvlOverride>
    <w:lvlOverride w:ilvl="1">
      <w:startOverride w:val="4"/>
    </w:lvlOverride>
  </w:num>
  <w:num w:numId="24">
    <w:abstractNumId w:val="24"/>
    <w:lvlOverride w:ilvl="0">
      <w:startOverride w:val="4"/>
    </w:lvlOverride>
    <w:lvlOverride w:ilvl="1">
      <w:startOverride w:val="4"/>
    </w:lvlOverride>
  </w:num>
  <w:num w:numId="25">
    <w:abstractNumId w:val="24"/>
    <w:lvlOverride w:ilvl="0">
      <w:startOverride w:val="4"/>
    </w:lvlOverride>
    <w:lvlOverride w:ilvl="1">
      <w:startOverride w:val="4"/>
    </w:lvlOverride>
  </w:num>
  <w:num w:numId="26">
    <w:abstractNumId w:val="24"/>
    <w:lvlOverride w:ilvl="0">
      <w:startOverride w:val="4"/>
    </w:lvlOverride>
    <w:lvlOverride w:ilvl="1">
      <w:startOverride w:val="3"/>
    </w:lvlOverride>
  </w:num>
  <w:num w:numId="27">
    <w:abstractNumId w:val="24"/>
    <w:lvlOverride w:ilvl="0">
      <w:startOverride w:val="4"/>
    </w:lvlOverride>
    <w:lvlOverride w:ilvl="1">
      <w:startOverride w:val="3"/>
    </w:lvlOverride>
  </w:num>
  <w:num w:numId="28">
    <w:abstractNumId w:val="24"/>
    <w:lvlOverride w:ilvl="0">
      <w:startOverride w:val="4"/>
    </w:lvlOverride>
    <w:lvlOverride w:ilvl="1">
      <w:startOverride w:val="3"/>
    </w:lvlOverride>
  </w:num>
  <w:num w:numId="29">
    <w:abstractNumId w:val="24"/>
    <w:lvlOverride w:ilvl="0">
      <w:startOverride w:val="4"/>
    </w:lvlOverride>
    <w:lvlOverride w:ilvl="1">
      <w:startOverride w:val="3"/>
    </w:lvlOverride>
  </w:num>
  <w:num w:numId="30">
    <w:abstractNumId w:val="12"/>
  </w:num>
  <w:num w:numId="31">
    <w:abstractNumId w:val="15"/>
  </w:num>
  <w:num w:numId="32">
    <w:abstractNumId w:val="8"/>
  </w:num>
  <w:num w:numId="33">
    <w:abstractNumId w:val="20"/>
  </w:num>
  <w:num w:numId="34">
    <w:abstractNumId w:val="24"/>
  </w:num>
  <w:num w:numId="35">
    <w:abstractNumId w:val="1"/>
  </w:num>
  <w:num w:numId="36">
    <w:abstractNumId w:val="6"/>
  </w:num>
  <w:num w:numId="37">
    <w:abstractNumId w:val="0"/>
  </w:num>
  <w:num w:numId="38">
    <w:abstractNumId w:val="2"/>
  </w:num>
  <w:num w:numId="39">
    <w:abstractNumId w:val="10"/>
  </w:num>
  <w:num w:numId="40">
    <w:abstractNumId w:val="17"/>
  </w:num>
  <w:num w:numId="41">
    <w:abstractNumId w:val="3"/>
  </w:num>
  <w:num w:numId="42">
    <w:abstractNumId w:val="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18"/>
  </w:num>
  <w:num w:numId="48">
    <w:abstractNumId w:val="24"/>
  </w:num>
  <w:num w:numId="49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4CC3"/>
    <w:rsid w:val="000150DA"/>
    <w:rsid w:val="0001699D"/>
    <w:rsid w:val="00016A30"/>
    <w:rsid w:val="00024581"/>
    <w:rsid w:val="00024765"/>
    <w:rsid w:val="000260B3"/>
    <w:rsid w:val="00026560"/>
    <w:rsid w:val="0003146A"/>
    <w:rsid w:val="000315C9"/>
    <w:rsid w:val="00032646"/>
    <w:rsid w:val="0003417D"/>
    <w:rsid w:val="0003527D"/>
    <w:rsid w:val="00035A3E"/>
    <w:rsid w:val="00036E17"/>
    <w:rsid w:val="000370E7"/>
    <w:rsid w:val="00037CD6"/>
    <w:rsid w:val="0004026F"/>
    <w:rsid w:val="0004043C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199"/>
    <w:rsid w:val="00047B54"/>
    <w:rsid w:val="00051616"/>
    <w:rsid w:val="00052213"/>
    <w:rsid w:val="00053DAB"/>
    <w:rsid w:val="000555CE"/>
    <w:rsid w:val="00055935"/>
    <w:rsid w:val="00055BEE"/>
    <w:rsid w:val="000568C9"/>
    <w:rsid w:val="000573CD"/>
    <w:rsid w:val="00060F2E"/>
    <w:rsid w:val="0006110A"/>
    <w:rsid w:val="00061BE3"/>
    <w:rsid w:val="00061FD8"/>
    <w:rsid w:val="000620F8"/>
    <w:rsid w:val="000626EE"/>
    <w:rsid w:val="00062C05"/>
    <w:rsid w:val="00063494"/>
    <w:rsid w:val="00063CED"/>
    <w:rsid w:val="00063E62"/>
    <w:rsid w:val="0006482E"/>
    <w:rsid w:val="00065641"/>
    <w:rsid w:val="00065905"/>
    <w:rsid w:val="00067585"/>
    <w:rsid w:val="00067B11"/>
    <w:rsid w:val="00070EDD"/>
    <w:rsid w:val="00071665"/>
    <w:rsid w:val="0007238B"/>
    <w:rsid w:val="000737BA"/>
    <w:rsid w:val="00074B19"/>
    <w:rsid w:val="00080A9C"/>
    <w:rsid w:val="00081A9B"/>
    <w:rsid w:val="00082DDC"/>
    <w:rsid w:val="00083976"/>
    <w:rsid w:val="0008711D"/>
    <w:rsid w:val="00087BE9"/>
    <w:rsid w:val="000926B5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54B7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4BE5"/>
    <w:rsid w:val="000C5C19"/>
    <w:rsid w:val="000C605D"/>
    <w:rsid w:val="000C679C"/>
    <w:rsid w:val="000C7532"/>
    <w:rsid w:val="000D0913"/>
    <w:rsid w:val="000D133A"/>
    <w:rsid w:val="000D1467"/>
    <w:rsid w:val="000D1B3D"/>
    <w:rsid w:val="000D2118"/>
    <w:rsid w:val="000D3A4A"/>
    <w:rsid w:val="000D44EB"/>
    <w:rsid w:val="000D4764"/>
    <w:rsid w:val="000D4882"/>
    <w:rsid w:val="000D6291"/>
    <w:rsid w:val="000D69C4"/>
    <w:rsid w:val="000E0C49"/>
    <w:rsid w:val="000E13EA"/>
    <w:rsid w:val="000E169D"/>
    <w:rsid w:val="000E16FE"/>
    <w:rsid w:val="000E1FAA"/>
    <w:rsid w:val="000E2370"/>
    <w:rsid w:val="000E2432"/>
    <w:rsid w:val="000E258A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3980"/>
    <w:rsid w:val="0010410A"/>
    <w:rsid w:val="001042FF"/>
    <w:rsid w:val="001047DF"/>
    <w:rsid w:val="00105FD4"/>
    <w:rsid w:val="001073BF"/>
    <w:rsid w:val="0010742A"/>
    <w:rsid w:val="00107571"/>
    <w:rsid w:val="00107827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C96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592C"/>
    <w:rsid w:val="001362DF"/>
    <w:rsid w:val="00136BC5"/>
    <w:rsid w:val="00136D9F"/>
    <w:rsid w:val="00137BCB"/>
    <w:rsid w:val="001402D6"/>
    <w:rsid w:val="001417DA"/>
    <w:rsid w:val="001419DD"/>
    <w:rsid w:val="00142B6E"/>
    <w:rsid w:val="00143FE4"/>
    <w:rsid w:val="00144152"/>
    <w:rsid w:val="001441A6"/>
    <w:rsid w:val="001441D1"/>
    <w:rsid w:val="0014434A"/>
    <w:rsid w:val="00144473"/>
    <w:rsid w:val="0014732A"/>
    <w:rsid w:val="00147B2D"/>
    <w:rsid w:val="00151B3A"/>
    <w:rsid w:val="001521B3"/>
    <w:rsid w:val="00153DB6"/>
    <w:rsid w:val="00154753"/>
    <w:rsid w:val="001567BA"/>
    <w:rsid w:val="00157A33"/>
    <w:rsid w:val="00161B5F"/>
    <w:rsid w:val="001625F2"/>
    <w:rsid w:val="00162A7A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15E7"/>
    <w:rsid w:val="00182047"/>
    <w:rsid w:val="00182D36"/>
    <w:rsid w:val="00182E9E"/>
    <w:rsid w:val="001857DF"/>
    <w:rsid w:val="001859A8"/>
    <w:rsid w:val="001860B4"/>
    <w:rsid w:val="00186BD6"/>
    <w:rsid w:val="00187137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F0D"/>
    <w:rsid w:val="001C465F"/>
    <w:rsid w:val="001C6370"/>
    <w:rsid w:val="001C66A5"/>
    <w:rsid w:val="001C754F"/>
    <w:rsid w:val="001C7F8D"/>
    <w:rsid w:val="001D0443"/>
    <w:rsid w:val="001D06D1"/>
    <w:rsid w:val="001D14F0"/>
    <w:rsid w:val="001D238D"/>
    <w:rsid w:val="001D3085"/>
    <w:rsid w:val="001D4546"/>
    <w:rsid w:val="001D55FC"/>
    <w:rsid w:val="001D61BA"/>
    <w:rsid w:val="001D6631"/>
    <w:rsid w:val="001D6E49"/>
    <w:rsid w:val="001D7CBB"/>
    <w:rsid w:val="001D7DDF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5878"/>
    <w:rsid w:val="00205DDC"/>
    <w:rsid w:val="00206024"/>
    <w:rsid w:val="0020620B"/>
    <w:rsid w:val="0021017C"/>
    <w:rsid w:val="00211936"/>
    <w:rsid w:val="00211991"/>
    <w:rsid w:val="00212048"/>
    <w:rsid w:val="002122C0"/>
    <w:rsid w:val="00216ACA"/>
    <w:rsid w:val="00217669"/>
    <w:rsid w:val="002178E1"/>
    <w:rsid w:val="002215DD"/>
    <w:rsid w:val="0022196A"/>
    <w:rsid w:val="00222A01"/>
    <w:rsid w:val="00223EC9"/>
    <w:rsid w:val="00225F8D"/>
    <w:rsid w:val="00226611"/>
    <w:rsid w:val="002271E3"/>
    <w:rsid w:val="00227CFC"/>
    <w:rsid w:val="002310C3"/>
    <w:rsid w:val="00231981"/>
    <w:rsid w:val="00232DFB"/>
    <w:rsid w:val="0023431C"/>
    <w:rsid w:val="00235499"/>
    <w:rsid w:val="0023563F"/>
    <w:rsid w:val="00235A45"/>
    <w:rsid w:val="0023691E"/>
    <w:rsid w:val="002403AA"/>
    <w:rsid w:val="002427C9"/>
    <w:rsid w:val="002429EF"/>
    <w:rsid w:val="002445C8"/>
    <w:rsid w:val="00246544"/>
    <w:rsid w:val="00247906"/>
    <w:rsid w:val="00250E0D"/>
    <w:rsid w:val="00251110"/>
    <w:rsid w:val="00251FCF"/>
    <w:rsid w:val="0025334C"/>
    <w:rsid w:val="00254047"/>
    <w:rsid w:val="0025541A"/>
    <w:rsid w:val="00255819"/>
    <w:rsid w:val="00255AB3"/>
    <w:rsid w:val="00255DBE"/>
    <w:rsid w:val="00260166"/>
    <w:rsid w:val="00261AF1"/>
    <w:rsid w:val="00261BF8"/>
    <w:rsid w:val="00263F7E"/>
    <w:rsid w:val="00264E03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A63"/>
    <w:rsid w:val="00293EE2"/>
    <w:rsid w:val="002949E8"/>
    <w:rsid w:val="002952D1"/>
    <w:rsid w:val="00295605"/>
    <w:rsid w:val="00295C72"/>
    <w:rsid w:val="002964A5"/>
    <w:rsid w:val="00296BA3"/>
    <w:rsid w:val="002A0E61"/>
    <w:rsid w:val="002A271B"/>
    <w:rsid w:val="002A2B2F"/>
    <w:rsid w:val="002A4CEC"/>
    <w:rsid w:val="002A4F76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7E5"/>
    <w:rsid w:val="002D683D"/>
    <w:rsid w:val="002D7000"/>
    <w:rsid w:val="002D7B27"/>
    <w:rsid w:val="002D7E6A"/>
    <w:rsid w:val="002E02A2"/>
    <w:rsid w:val="002E09EF"/>
    <w:rsid w:val="002E0D57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B60"/>
    <w:rsid w:val="0030663E"/>
    <w:rsid w:val="00307EED"/>
    <w:rsid w:val="00310310"/>
    <w:rsid w:val="00311A0C"/>
    <w:rsid w:val="00313867"/>
    <w:rsid w:val="003138B4"/>
    <w:rsid w:val="003139B2"/>
    <w:rsid w:val="00313A42"/>
    <w:rsid w:val="00313A5E"/>
    <w:rsid w:val="00314B32"/>
    <w:rsid w:val="00315E11"/>
    <w:rsid w:val="00316840"/>
    <w:rsid w:val="00316B16"/>
    <w:rsid w:val="00320777"/>
    <w:rsid w:val="003215A4"/>
    <w:rsid w:val="003252AD"/>
    <w:rsid w:val="003256A2"/>
    <w:rsid w:val="0032599E"/>
    <w:rsid w:val="00330546"/>
    <w:rsid w:val="00330FD6"/>
    <w:rsid w:val="00331B8C"/>
    <w:rsid w:val="00331FB1"/>
    <w:rsid w:val="003323D1"/>
    <w:rsid w:val="003341A1"/>
    <w:rsid w:val="00334429"/>
    <w:rsid w:val="003349D7"/>
    <w:rsid w:val="00334C5C"/>
    <w:rsid w:val="003353F0"/>
    <w:rsid w:val="0033579D"/>
    <w:rsid w:val="00337DBA"/>
    <w:rsid w:val="003409F1"/>
    <w:rsid w:val="00342E7E"/>
    <w:rsid w:val="003435B2"/>
    <w:rsid w:val="00343D48"/>
    <w:rsid w:val="003443AD"/>
    <w:rsid w:val="003447BA"/>
    <w:rsid w:val="00344DE6"/>
    <w:rsid w:val="00345597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7B68"/>
    <w:rsid w:val="00370EF5"/>
    <w:rsid w:val="00371E78"/>
    <w:rsid w:val="00371EEC"/>
    <w:rsid w:val="00372036"/>
    <w:rsid w:val="003724AA"/>
    <w:rsid w:val="003733BA"/>
    <w:rsid w:val="003742D0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28B0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B705E"/>
    <w:rsid w:val="003C0A5B"/>
    <w:rsid w:val="003C198D"/>
    <w:rsid w:val="003C25B7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615E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211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30D6A"/>
    <w:rsid w:val="00431C64"/>
    <w:rsid w:val="00431C98"/>
    <w:rsid w:val="00431E6D"/>
    <w:rsid w:val="0043242B"/>
    <w:rsid w:val="004327B1"/>
    <w:rsid w:val="00432FF6"/>
    <w:rsid w:val="004342B0"/>
    <w:rsid w:val="00435672"/>
    <w:rsid w:val="00435CC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B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303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8A1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ADA"/>
    <w:rsid w:val="00484BA0"/>
    <w:rsid w:val="004851CA"/>
    <w:rsid w:val="004851DC"/>
    <w:rsid w:val="0048634E"/>
    <w:rsid w:val="00487900"/>
    <w:rsid w:val="00490454"/>
    <w:rsid w:val="0049175E"/>
    <w:rsid w:val="0049331C"/>
    <w:rsid w:val="004943F4"/>
    <w:rsid w:val="00494DB8"/>
    <w:rsid w:val="0049649A"/>
    <w:rsid w:val="0049751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13D1"/>
    <w:rsid w:val="004C1E8E"/>
    <w:rsid w:val="004C3B50"/>
    <w:rsid w:val="004C5F4E"/>
    <w:rsid w:val="004C7557"/>
    <w:rsid w:val="004C75DF"/>
    <w:rsid w:val="004C75FD"/>
    <w:rsid w:val="004C77B4"/>
    <w:rsid w:val="004C7CC3"/>
    <w:rsid w:val="004C7F7D"/>
    <w:rsid w:val="004D0064"/>
    <w:rsid w:val="004D09C0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7D8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3D2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29A2"/>
    <w:rsid w:val="00532B07"/>
    <w:rsid w:val="00532C48"/>
    <w:rsid w:val="005332BB"/>
    <w:rsid w:val="005346C6"/>
    <w:rsid w:val="005349E8"/>
    <w:rsid w:val="0053564B"/>
    <w:rsid w:val="00535E85"/>
    <w:rsid w:val="00536150"/>
    <w:rsid w:val="00536BD6"/>
    <w:rsid w:val="00536C81"/>
    <w:rsid w:val="00536FB9"/>
    <w:rsid w:val="00537648"/>
    <w:rsid w:val="00537D26"/>
    <w:rsid w:val="00541158"/>
    <w:rsid w:val="00541890"/>
    <w:rsid w:val="00541F35"/>
    <w:rsid w:val="00541F49"/>
    <w:rsid w:val="00542256"/>
    <w:rsid w:val="005432A9"/>
    <w:rsid w:val="0054552D"/>
    <w:rsid w:val="005464B2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C35"/>
    <w:rsid w:val="00564561"/>
    <w:rsid w:val="00564BC6"/>
    <w:rsid w:val="00564C77"/>
    <w:rsid w:val="0056645D"/>
    <w:rsid w:val="00567E55"/>
    <w:rsid w:val="00570A09"/>
    <w:rsid w:val="00572345"/>
    <w:rsid w:val="005729E3"/>
    <w:rsid w:val="00574D6E"/>
    <w:rsid w:val="0057545A"/>
    <w:rsid w:val="0057569C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1503"/>
    <w:rsid w:val="0058155C"/>
    <w:rsid w:val="00581A4C"/>
    <w:rsid w:val="00581A82"/>
    <w:rsid w:val="005827C9"/>
    <w:rsid w:val="00583012"/>
    <w:rsid w:val="00584A2B"/>
    <w:rsid w:val="00584BAA"/>
    <w:rsid w:val="005854D0"/>
    <w:rsid w:val="00585BCD"/>
    <w:rsid w:val="00585C7A"/>
    <w:rsid w:val="00585DF8"/>
    <w:rsid w:val="00586ECB"/>
    <w:rsid w:val="00587593"/>
    <w:rsid w:val="0059003C"/>
    <w:rsid w:val="0059149C"/>
    <w:rsid w:val="00591B3F"/>
    <w:rsid w:val="005926B8"/>
    <w:rsid w:val="00592D4B"/>
    <w:rsid w:val="00592DE0"/>
    <w:rsid w:val="00594254"/>
    <w:rsid w:val="0059476E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9A9"/>
    <w:rsid w:val="005F47DC"/>
    <w:rsid w:val="005F4C9E"/>
    <w:rsid w:val="005F658C"/>
    <w:rsid w:val="005F72F8"/>
    <w:rsid w:val="005F75F8"/>
    <w:rsid w:val="005F76DF"/>
    <w:rsid w:val="005F7C97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2C52"/>
    <w:rsid w:val="00693285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4F0D"/>
    <w:rsid w:val="006A559E"/>
    <w:rsid w:val="006A7A16"/>
    <w:rsid w:val="006B1A59"/>
    <w:rsid w:val="006B2294"/>
    <w:rsid w:val="006B26D1"/>
    <w:rsid w:val="006B4498"/>
    <w:rsid w:val="006B44E4"/>
    <w:rsid w:val="006B5705"/>
    <w:rsid w:val="006B59C8"/>
    <w:rsid w:val="006B6448"/>
    <w:rsid w:val="006B7AEB"/>
    <w:rsid w:val="006C02BE"/>
    <w:rsid w:val="006C0A31"/>
    <w:rsid w:val="006C16D4"/>
    <w:rsid w:val="006C208C"/>
    <w:rsid w:val="006C3A7E"/>
    <w:rsid w:val="006C45D4"/>
    <w:rsid w:val="006C5EFA"/>
    <w:rsid w:val="006C7AB2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67EA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5A"/>
    <w:rsid w:val="00722368"/>
    <w:rsid w:val="007225D5"/>
    <w:rsid w:val="00722944"/>
    <w:rsid w:val="00722B99"/>
    <w:rsid w:val="00724355"/>
    <w:rsid w:val="00724788"/>
    <w:rsid w:val="00726387"/>
    <w:rsid w:val="007273CF"/>
    <w:rsid w:val="00727D4D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627"/>
    <w:rsid w:val="00735A4C"/>
    <w:rsid w:val="00735C48"/>
    <w:rsid w:val="00740029"/>
    <w:rsid w:val="00741A3E"/>
    <w:rsid w:val="00742793"/>
    <w:rsid w:val="00742C61"/>
    <w:rsid w:val="00745330"/>
    <w:rsid w:val="00745D53"/>
    <w:rsid w:val="00746794"/>
    <w:rsid w:val="00746D92"/>
    <w:rsid w:val="007503F1"/>
    <w:rsid w:val="00750449"/>
    <w:rsid w:val="007521F6"/>
    <w:rsid w:val="00752ECE"/>
    <w:rsid w:val="00753C87"/>
    <w:rsid w:val="007541CF"/>
    <w:rsid w:val="00754233"/>
    <w:rsid w:val="00755CB8"/>
    <w:rsid w:val="007561F6"/>
    <w:rsid w:val="00756248"/>
    <w:rsid w:val="007562F8"/>
    <w:rsid w:val="0075652A"/>
    <w:rsid w:val="00756CAE"/>
    <w:rsid w:val="0075768A"/>
    <w:rsid w:val="0076009F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A6B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117B"/>
    <w:rsid w:val="00784957"/>
    <w:rsid w:val="00784DE8"/>
    <w:rsid w:val="007853F7"/>
    <w:rsid w:val="00786D2E"/>
    <w:rsid w:val="00791073"/>
    <w:rsid w:val="007930F3"/>
    <w:rsid w:val="00793A47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C734D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985"/>
    <w:rsid w:val="00803678"/>
    <w:rsid w:val="0080388C"/>
    <w:rsid w:val="0080544F"/>
    <w:rsid w:val="00805E26"/>
    <w:rsid w:val="008071F3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300F8"/>
    <w:rsid w:val="0083228B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523B"/>
    <w:rsid w:val="0084631F"/>
    <w:rsid w:val="0084651D"/>
    <w:rsid w:val="0084685A"/>
    <w:rsid w:val="00847019"/>
    <w:rsid w:val="008475DA"/>
    <w:rsid w:val="00847954"/>
    <w:rsid w:val="0085343A"/>
    <w:rsid w:val="00853598"/>
    <w:rsid w:val="00853779"/>
    <w:rsid w:val="0085384B"/>
    <w:rsid w:val="00853BD4"/>
    <w:rsid w:val="00854239"/>
    <w:rsid w:val="008545BB"/>
    <w:rsid w:val="0085675C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30AD"/>
    <w:rsid w:val="0088369E"/>
    <w:rsid w:val="008836D4"/>
    <w:rsid w:val="008856F0"/>
    <w:rsid w:val="00885974"/>
    <w:rsid w:val="00885E10"/>
    <w:rsid w:val="0088686C"/>
    <w:rsid w:val="008869D5"/>
    <w:rsid w:val="008874B8"/>
    <w:rsid w:val="0089255B"/>
    <w:rsid w:val="008930CA"/>
    <w:rsid w:val="008935DB"/>
    <w:rsid w:val="00893A62"/>
    <w:rsid w:val="00893FDC"/>
    <w:rsid w:val="00894E77"/>
    <w:rsid w:val="0089591A"/>
    <w:rsid w:val="008977C2"/>
    <w:rsid w:val="00897929"/>
    <w:rsid w:val="008A0CDF"/>
    <w:rsid w:val="008A0D3A"/>
    <w:rsid w:val="008A0E3F"/>
    <w:rsid w:val="008A1B59"/>
    <w:rsid w:val="008A206A"/>
    <w:rsid w:val="008A3F50"/>
    <w:rsid w:val="008A40C5"/>
    <w:rsid w:val="008A4264"/>
    <w:rsid w:val="008A47AB"/>
    <w:rsid w:val="008B00C0"/>
    <w:rsid w:val="008B04BE"/>
    <w:rsid w:val="008B0640"/>
    <w:rsid w:val="008B551E"/>
    <w:rsid w:val="008B6142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3011"/>
    <w:rsid w:val="008D30DF"/>
    <w:rsid w:val="008D385F"/>
    <w:rsid w:val="008D446D"/>
    <w:rsid w:val="008D4DD1"/>
    <w:rsid w:val="008D54F5"/>
    <w:rsid w:val="008D61D3"/>
    <w:rsid w:val="008D7D12"/>
    <w:rsid w:val="008E0447"/>
    <w:rsid w:val="008E08A0"/>
    <w:rsid w:val="008E09F5"/>
    <w:rsid w:val="008E121F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09CF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157D"/>
    <w:rsid w:val="00953EC2"/>
    <w:rsid w:val="00954F22"/>
    <w:rsid w:val="009551E3"/>
    <w:rsid w:val="00957227"/>
    <w:rsid w:val="00957916"/>
    <w:rsid w:val="0096024D"/>
    <w:rsid w:val="0096085F"/>
    <w:rsid w:val="0096123E"/>
    <w:rsid w:val="0096148C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DFE"/>
    <w:rsid w:val="0099140A"/>
    <w:rsid w:val="00993EE6"/>
    <w:rsid w:val="009958E1"/>
    <w:rsid w:val="00995D59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6362"/>
    <w:rsid w:val="009C7255"/>
    <w:rsid w:val="009D024C"/>
    <w:rsid w:val="009D25A1"/>
    <w:rsid w:val="009D3199"/>
    <w:rsid w:val="009D4B94"/>
    <w:rsid w:val="009D71F2"/>
    <w:rsid w:val="009D791D"/>
    <w:rsid w:val="009E2904"/>
    <w:rsid w:val="009E3000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A0050E"/>
    <w:rsid w:val="00A01685"/>
    <w:rsid w:val="00A01751"/>
    <w:rsid w:val="00A02204"/>
    <w:rsid w:val="00A026D0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710B"/>
    <w:rsid w:val="00A471AC"/>
    <w:rsid w:val="00A502F3"/>
    <w:rsid w:val="00A522ED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228F"/>
    <w:rsid w:val="00A72531"/>
    <w:rsid w:val="00A7381D"/>
    <w:rsid w:val="00A756B5"/>
    <w:rsid w:val="00A75A60"/>
    <w:rsid w:val="00A76E7E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873E5"/>
    <w:rsid w:val="00A90486"/>
    <w:rsid w:val="00A91D26"/>
    <w:rsid w:val="00A923D0"/>
    <w:rsid w:val="00A92B8B"/>
    <w:rsid w:val="00A931BD"/>
    <w:rsid w:val="00A93811"/>
    <w:rsid w:val="00A94440"/>
    <w:rsid w:val="00A9453A"/>
    <w:rsid w:val="00A96EC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9B4"/>
    <w:rsid w:val="00AD72F7"/>
    <w:rsid w:val="00AE06F0"/>
    <w:rsid w:val="00AE2687"/>
    <w:rsid w:val="00AE2A54"/>
    <w:rsid w:val="00AE4052"/>
    <w:rsid w:val="00AE4961"/>
    <w:rsid w:val="00AE4F36"/>
    <w:rsid w:val="00AF2E63"/>
    <w:rsid w:val="00AF3736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65F4"/>
    <w:rsid w:val="00B06C76"/>
    <w:rsid w:val="00B07385"/>
    <w:rsid w:val="00B0760A"/>
    <w:rsid w:val="00B07928"/>
    <w:rsid w:val="00B100D1"/>
    <w:rsid w:val="00B10FB8"/>
    <w:rsid w:val="00B1188E"/>
    <w:rsid w:val="00B11A99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4FBD"/>
    <w:rsid w:val="00B45F5D"/>
    <w:rsid w:val="00B50BAA"/>
    <w:rsid w:val="00B51315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6A49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2E5E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207"/>
    <w:rsid w:val="00BA6454"/>
    <w:rsid w:val="00BB1EFC"/>
    <w:rsid w:val="00BB3C36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7181"/>
    <w:rsid w:val="00BD7F3B"/>
    <w:rsid w:val="00BE1BF3"/>
    <w:rsid w:val="00BE30B6"/>
    <w:rsid w:val="00BE3418"/>
    <w:rsid w:val="00BE52B2"/>
    <w:rsid w:val="00BE64E9"/>
    <w:rsid w:val="00BE69A0"/>
    <w:rsid w:val="00BE7611"/>
    <w:rsid w:val="00BF0EDF"/>
    <w:rsid w:val="00BF1758"/>
    <w:rsid w:val="00BF2FFB"/>
    <w:rsid w:val="00BF32BD"/>
    <w:rsid w:val="00BF3740"/>
    <w:rsid w:val="00BF3863"/>
    <w:rsid w:val="00BF396E"/>
    <w:rsid w:val="00BF45CF"/>
    <w:rsid w:val="00BF4A3F"/>
    <w:rsid w:val="00BF6171"/>
    <w:rsid w:val="00BF6ACB"/>
    <w:rsid w:val="00BF6BE5"/>
    <w:rsid w:val="00BF6C53"/>
    <w:rsid w:val="00C00560"/>
    <w:rsid w:val="00C00AD3"/>
    <w:rsid w:val="00C00DCF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1010"/>
    <w:rsid w:val="00C11964"/>
    <w:rsid w:val="00C12704"/>
    <w:rsid w:val="00C12CA9"/>
    <w:rsid w:val="00C12E12"/>
    <w:rsid w:val="00C12F8F"/>
    <w:rsid w:val="00C1364F"/>
    <w:rsid w:val="00C152DC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9C"/>
    <w:rsid w:val="00C52FD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4B58"/>
    <w:rsid w:val="00C658A6"/>
    <w:rsid w:val="00C659CB"/>
    <w:rsid w:val="00C65E64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4B75"/>
    <w:rsid w:val="00CA5A9A"/>
    <w:rsid w:val="00CA6382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5578"/>
    <w:rsid w:val="00CC5619"/>
    <w:rsid w:val="00CC57F0"/>
    <w:rsid w:val="00CC641C"/>
    <w:rsid w:val="00CC6E7A"/>
    <w:rsid w:val="00CD2A59"/>
    <w:rsid w:val="00CD2B3B"/>
    <w:rsid w:val="00CD4491"/>
    <w:rsid w:val="00CD5725"/>
    <w:rsid w:val="00CD5ACB"/>
    <w:rsid w:val="00CD6435"/>
    <w:rsid w:val="00CD6C6A"/>
    <w:rsid w:val="00CD7C35"/>
    <w:rsid w:val="00CD7E9B"/>
    <w:rsid w:val="00CE13CE"/>
    <w:rsid w:val="00CE147E"/>
    <w:rsid w:val="00CE272A"/>
    <w:rsid w:val="00CE2F6F"/>
    <w:rsid w:val="00CE33CF"/>
    <w:rsid w:val="00CE37B0"/>
    <w:rsid w:val="00CE5BEE"/>
    <w:rsid w:val="00CE60CE"/>
    <w:rsid w:val="00CE67B7"/>
    <w:rsid w:val="00CE7FC4"/>
    <w:rsid w:val="00CF052F"/>
    <w:rsid w:val="00CF085E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2F0F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24CD"/>
    <w:rsid w:val="00D3369D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08C3"/>
    <w:rsid w:val="00D41272"/>
    <w:rsid w:val="00D415B6"/>
    <w:rsid w:val="00D41FD0"/>
    <w:rsid w:val="00D41FE0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175E"/>
    <w:rsid w:val="00D618F5"/>
    <w:rsid w:val="00D6248C"/>
    <w:rsid w:val="00D62E22"/>
    <w:rsid w:val="00D632E3"/>
    <w:rsid w:val="00D64AA7"/>
    <w:rsid w:val="00D64CF0"/>
    <w:rsid w:val="00D65D84"/>
    <w:rsid w:val="00D66871"/>
    <w:rsid w:val="00D66BE1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57AC"/>
    <w:rsid w:val="00D95B3B"/>
    <w:rsid w:val="00D95EE7"/>
    <w:rsid w:val="00D96A2E"/>
    <w:rsid w:val="00DA0490"/>
    <w:rsid w:val="00DA27ED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61F"/>
    <w:rsid w:val="00DA7B05"/>
    <w:rsid w:val="00DA7C77"/>
    <w:rsid w:val="00DB08C7"/>
    <w:rsid w:val="00DB293B"/>
    <w:rsid w:val="00DB3033"/>
    <w:rsid w:val="00DB4236"/>
    <w:rsid w:val="00DB4DA5"/>
    <w:rsid w:val="00DB5C98"/>
    <w:rsid w:val="00DB7987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ABD"/>
    <w:rsid w:val="00DC4853"/>
    <w:rsid w:val="00DC7DE8"/>
    <w:rsid w:val="00DD24D1"/>
    <w:rsid w:val="00DD3539"/>
    <w:rsid w:val="00DD4376"/>
    <w:rsid w:val="00DD46AE"/>
    <w:rsid w:val="00DD4AB6"/>
    <w:rsid w:val="00DD4D4B"/>
    <w:rsid w:val="00DD64A0"/>
    <w:rsid w:val="00DD6B61"/>
    <w:rsid w:val="00DD7803"/>
    <w:rsid w:val="00DD79D1"/>
    <w:rsid w:val="00DE275D"/>
    <w:rsid w:val="00DE2CD3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3B1A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C4"/>
    <w:rsid w:val="00E172BD"/>
    <w:rsid w:val="00E206A4"/>
    <w:rsid w:val="00E22970"/>
    <w:rsid w:val="00E23250"/>
    <w:rsid w:val="00E23A29"/>
    <w:rsid w:val="00E244E5"/>
    <w:rsid w:val="00E25389"/>
    <w:rsid w:val="00E25C90"/>
    <w:rsid w:val="00E25F76"/>
    <w:rsid w:val="00E26BE2"/>
    <w:rsid w:val="00E26E18"/>
    <w:rsid w:val="00E27C30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CDD"/>
    <w:rsid w:val="00E77E8A"/>
    <w:rsid w:val="00E77EBF"/>
    <w:rsid w:val="00E806C2"/>
    <w:rsid w:val="00E82B95"/>
    <w:rsid w:val="00E84D5C"/>
    <w:rsid w:val="00E853C7"/>
    <w:rsid w:val="00E86445"/>
    <w:rsid w:val="00E867B0"/>
    <w:rsid w:val="00E867E3"/>
    <w:rsid w:val="00E86A4E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5A3C"/>
    <w:rsid w:val="00EB5C64"/>
    <w:rsid w:val="00EB6848"/>
    <w:rsid w:val="00EC00EB"/>
    <w:rsid w:val="00EC018B"/>
    <w:rsid w:val="00EC0BEC"/>
    <w:rsid w:val="00EC1105"/>
    <w:rsid w:val="00EC1A98"/>
    <w:rsid w:val="00EC237D"/>
    <w:rsid w:val="00EC3564"/>
    <w:rsid w:val="00EC4F9A"/>
    <w:rsid w:val="00EC5B71"/>
    <w:rsid w:val="00EC5BFE"/>
    <w:rsid w:val="00EC6935"/>
    <w:rsid w:val="00EC70DC"/>
    <w:rsid w:val="00EC755F"/>
    <w:rsid w:val="00ED0451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1F3F"/>
    <w:rsid w:val="00EF4B4F"/>
    <w:rsid w:val="00EF5645"/>
    <w:rsid w:val="00EF7DEA"/>
    <w:rsid w:val="00F00C72"/>
    <w:rsid w:val="00F011C3"/>
    <w:rsid w:val="00F01EA5"/>
    <w:rsid w:val="00F032C2"/>
    <w:rsid w:val="00F03B7B"/>
    <w:rsid w:val="00F04569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34AC"/>
    <w:rsid w:val="00F43895"/>
    <w:rsid w:val="00F45D33"/>
    <w:rsid w:val="00F46121"/>
    <w:rsid w:val="00F4674D"/>
    <w:rsid w:val="00F47143"/>
    <w:rsid w:val="00F47FF9"/>
    <w:rsid w:val="00F51946"/>
    <w:rsid w:val="00F51DB3"/>
    <w:rsid w:val="00F54AD7"/>
    <w:rsid w:val="00F54C4D"/>
    <w:rsid w:val="00F57406"/>
    <w:rsid w:val="00F608BF"/>
    <w:rsid w:val="00F60DFC"/>
    <w:rsid w:val="00F61953"/>
    <w:rsid w:val="00F61DCF"/>
    <w:rsid w:val="00F6325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D79"/>
    <w:rsid w:val="00FC1E1E"/>
    <w:rsid w:val="00FC2360"/>
    <w:rsid w:val="00FC2AE4"/>
    <w:rsid w:val="00FC3D90"/>
    <w:rsid w:val="00FC59B7"/>
    <w:rsid w:val="00FC651F"/>
    <w:rsid w:val="00FD0547"/>
    <w:rsid w:val="00FD0F99"/>
    <w:rsid w:val="00FD18AA"/>
    <w:rsid w:val="00FD1943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3E3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424AC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F51B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227CFC"/>
    <w:pPr>
      <w:keepNext/>
      <w:numPr>
        <w:numId w:val="4"/>
      </w:numPr>
      <w:spacing w:after="0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2E0D57"/>
    <w:pPr>
      <w:widowControl w:val="0"/>
      <w:tabs>
        <w:tab w:val="left" w:pos="567"/>
        <w:tab w:val="left" w:pos="851"/>
        <w:tab w:val="left" w:pos="9000"/>
        <w:tab w:val="left" w:pos="9180"/>
      </w:tabs>
      <w:ind w:right="468" w:firstLine="567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6E67EA"/>
    <w:pPr>
      <w:widowControl w:val="0"/>
      <w:tabs>
        <w:tab w:val="left" w:pos="567"/>
        <w:tab w:val="left" w:pos="9000"/>
      </w:tabs>
      <w:ind w:left="993" w:right="108" w:hanging="993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character" w:customStyle="1" w:styleId="15">
    <w:name w:val="Основной текст Знак1"/>
    <w:basedOn w:val="a1"/>
    <w:uiPriority w:val="99"/>
    <w:rsid w:val="00A873E5"/>
    <w:rPr>
      <w:rFonts w:ascii="Arial" w:hAnsi="Arial" w:cs="Arial"/>
      <w:sz w:val="17"/>
      <w:szCs w:val="17"/>
    </w:rPr>
  </w:style>
  <w:style w:type="character" w:customStyle="1" w:styleId="aff9">
    <w:name w:val="Подпись к таблице_"/>
    <w:basedOn w:val="a1"/>
    <w:link w:val="affa"/>
    <w:uiPriority w:val="99"/>
    <w:rsid w:val="000C679C"/>
    <w:rPr>
      <w:rFonts w:ascii="Arial" w:hAnsi="Arial" w:cs="Arial"/>
      <w:sz w:val="17"/>
      <w:szCs w:val="17"/>
    </w:rPr>
  </w:style>
  <w:style w:type="paragraph" w:customStyle="1" w:styleId="affa">
    <w:name w:val="Подпись к таблице"/>
    <w:basedOn w:val="a0"/>
    <w:link w:val="aff9"/>
    <w:uiPriority w:val="99"/>
    <w:rsid w:val="000C679C"/>
    <w:pPr>
      <w:widowControl w:val="0"/>
      <w:jc w:val="left"/>
    </w:pPr>
    <w:rPr>
      <w:rFonts w:ascii="Arial" w:hAnsi="Arial" w:cs="Arial"/>
      <w:sz w:val="17"/>
      <w:szCs w:val="17"/>
    </w:rPr>
  </w:style>
  <w:style w:type="character" w:customStyle="1" w:styleId="43">
    <w:name w:val="Заголовок №4_"/>
    <w:basedOn w:val="a1"/>
    <w:link w:val="44"/>
    <w:uiPriority w:val="99"/>
    <w:rsid w:val="00770A6B"/>
    <w:rPr>
      <w:rFonts w:ascii="Arial" w:hAnsi="Arial" w:cs="Arial"/>
      <w:b/>
      <w:bCs/>
      <w:sz w:val="17"/>
      <w:szCs w:val="17"/>
    </w:rPr>
  </w:style>
  <w:style w:type="paragraph" w:customStyle="1" w:styleId="44">
    <w:name w:val="Заголовок №4"/>
    <w:basedOn w:val="a0"/>
    <w:link w:val="43"/>
    <w:uiPriority w:val="99"/>
    <w:rsid w:val="00770A6B"/>
    <w:pPr>
      <w:widowControl w:val="0"/>
      <w:spacing w:after="100" w:line="293" w:lineRule="auto"/>
      <w:ind w:firstLine="500"/>
      <w:jc w:val="left"/>
      <w:outlineLvl w:val="3"/>
    </w:pPr>
    <w:rPr>
      <w:rFonts w:ascii="Arial" w:hAnsi="Arial" w:cs="Arial"/>
      <w:b/>
      <w:bCs/>
      <w:sz w:val="17"/>
      <w:szCs w:val="17"/>
    </w:rPr>
  </w:style>
  <w:style w:type="character" w:customStyle="1" w:styleId="30">
    <w:name w:val="Заголовок №3_"/>
    <w:basedOn w:val="a1"/>
    <w:link w:val="31"/>
    <w:uiPriority w:val="99"/>
    <w:rsid w:val="00770A6B"/>
    <w:rPr>
      <w:rFonts w:ascii="Arial" w:hAnsi="Arial" w:cs="Arial"/>
      <w:b/>
      <w:bCs/>
      <w:sz w:val="22"/>
      <w:szCs w:val="22"/>
    </w:rPr>
  </w:style>
  <w:style w:type="paragraph" w:customStyle="1" w:styleId="31">
    <w:name w:val="Заголовок №3"/>
    <w:basedOn w:val="a0"/>
    <w:link w:val="30"/>
    <w:uiPriority w:val="99"/>
    <w:rsid w:val="00770A6B"/>
    <w:pPr>
      <w:widowControl w:val="0"/>
      <w:spacing w:after="200"/>
      <w:ind w:firstLine="520"/>
      <w:jc w:val="left"/>
      <w:outlineLvl w:val="2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EB74A-BA8A-4E3E-81D4-5DE6B1A3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14</Pages>
  <Words>2259</Words>
  <Characters>17612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19832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36</cp:revision>
  <cp:lastPrinted>2017-07-17T05:28:00Z</cp:lastPrinted>
  <dcterms:created xsi:type="dcterms:W3CDTF">2023-08-28T18:32:00Z</dcterms:created>
  <dcterms:modified xsi:type="dcterms:W3CDTF">2023-09-06T12:25:00Z</dcterms:modified>
</cp:coreProperties>
</file>